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0A0" w:firstRow="1" w:lastRow="0" w:firstColumn="1" w:lastColumn="0" w:noHBand="0" w:noVBand="0"/>
      </w:tblPr>
      <w:tblGrid>
        <w:gridCol w:w="4747"/>
      </w:tblGrid>
      <w:tr w:rsidR="00E72AA6" w:rsidRPr="00E72AA6" w14:paraId="7E75D6C9" w14:textId="77777777" w:rsidTr="00865089">
        <w:tc>
          <w:tcPr>
            <w:tcW w:w="4747" w:type="dxa"/>
            <w:vAlign w:val="center"/>
          </w:tcPr>
          <w:p w14:paraId="11C645F1" w14:textId="77777777" w:rsidR="009E6824" w:rsidRPr="00E72AA6"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9BDCB9E" w14:textId="77777777" w:rsidR="009E6824" w:rsidRPr="00E72AA6" w:rsidRDefault="009E6824" w:rsidP="00EC0DBE">
      <w:pPr>
        <w:rPr>
          <w:rFonts w:asciiTheme="minorHAnsi" w:hAnsiTheme="minorHAnsi" w:cstheme="minorHAnsi"/>
          <w:sz w:val="18"/>
          <w:szCs w:val="18"/>
        </w:rPr>
      </w:pPr>
    </w:p>
    <w:p w14:paraId="513923C5" w14:textId="77777777" w:rsidR="009E6824" w:rsidRPr="00E72AA6" w:rsidRDefault="009E6824" w:rsidP="00EC0DBE">
      <w:pPr>
        <w:rPr>
          <w:rFonts w:asciiTheme="minorHAnsi" w:hAnsiTheme="minorHAnsi" w:cstheme="minorHAnsi"/>
          <w:sz w:val="18"/>
          <w:szCs w:val="18"/>
        </w:rPr>
      </w:pPr>
    </w:p>
    <w:p w14:paraId="181E1F53" w14:textId="77777777" w:rsidR="009E6824" w:rsidRPr="00E72AA6" w:rsidRDefault="009E6824" w:rsidP="00EC0DBE">
      <w:pPr>
        <w:rPr>
          <w:rFonts w:asciiTheme="minorHAnsi" w:hAnsiTheme="minorHAnsi" w:cstheme="minorHAnsi"/>
          <w:sz w:val="18"/>
          <w:szCs w:val="18"/>
        </w:rPr>
      </w:pPr>
    </w:p>
    <w:p w14:paraId="56A47610" w14:textId="77777777" w:rsidR="009E6824" w:rsidRPr="00E72AA6" w:rsidRDefault="009E6824" w:rsidP="00EC0DBE">
      <w:pPr>
        <w:rPr>
          <w:rFonts w:asciiTheme="minorHAnsi" w:hAnsiTheme="minorHAnsi" w:cstheme="minorHAnsi"/>
          <w:sz w:val="18"/>
          <w:szCs w:val="18"/>
        </w:rPr>
      </w:pPr>
    </w:p>
    <w:p w14:paraId="7E522584" w14:textId="77777777" w:rsidR="009E6824" w:rsidRPr="00E72AA6" w:rsidRDefault="009E6824" w:rsidP="00EC0DBE">
      <w:pPr>
        <w:rPr>
          <w:rFonts w:asciiTheme="minorHAnsi" w:hAnsiTheme="minorHAnsi" w:cstheme="minorHAnsi"/>
          <w:sz w:val="18"/>
          <w:szCs w:val="18"/>
        </w:rPr>
      </w:pPr>
    </w:p>
    <w:p w14:paraId="41AC8E97" w14:textId="78006C6E" w:rsidR="009E6824" w:rsidRPr="006478A3" w:rsidRDefault="009E6824" w:rsidP="00EC0DBE">
      <w:pPr>
        <w:rPr>
          <w:rFonts w:asciiTheme="minorHAnsi" w:hAnsiTheme="minorHAnsi" w:cstheme="minorHAnsi"/>
          <w:sz w:val="18"/>
          <w:szCs w:val="18"/>
        </w:rPr>
      </w:pPr>
      <w:r w:rsidRPr="006478A3">
        <w:rPr>
          <w:rFonts w:asciiTheme="minorHAnsi" w:hAnsiTheme="minorHAnsi" w:cstheme="minorHAnsi"/>
          <w:sz w:val="18"/>
          <w:szCs w:val="18"/>
        </w:rPr>
        <w:t xml:space="preserve">Numer postępowania: </w:t>
      </w:r>
      <w:r w:rsidR="00AC3DB0" w:rsidRPr="006478A3">
        <w:rPr>
          <w:rFonts w:asciiTheme="minorHAnsi" w:hAnsiTheme="minorHAnsi" w:cstheme="minorHAnsi"/>
          <w:b/>
          <w:bCs/>
          <w:sz w:val="18"/>
          <w:szCs w:val="18"/>
        </w:rPr>
        <w:t>ZP/</w:t>
      </w:r>
      <w:r w:rsidR="00C374CD" w:rsidRPr="006478A3">
        <w:rPr>
          <w:rFonts w:asciiTheme="minorHAnsi" w:hAnsiTheme="minorHAnsi" w:cstheme="minorHAnsi"/>
          <w:b/>
          <w:bCs/>
          <w:sz w:val="18"/>
          <w:szCs w:val="18"/>
        </w:rPr>
        <w:t>1</w:t>
      </w:r>
      <w:r w:rsidR="00AC3DB0" w:rsidRPr="006478A3">
        <w:rPr>
          <w:rFonts w:asciiTheme="minorHAnsi" w:hAnsiTheme="minorHAnsi" w:cstheme="minorHAnsi"/>
          <w:b/>
          <w:bCs/>
          <w:sz w:val="18"/>
          <w:szCs w:val="18"/>
        </w:rPr>
        <w:t>/</w:t>
      </w:r>
      <w:r w:rsidR="00976D16">
        <w:rPr>
          <w:rFonts w:asciiTheme="minorHAnsi" w:hAnsiTheme="minorHAnsi" w:cstheme="minorHAnsi"/>
          <w:b/>
          <w:bCs/>
          <w:sz w:val="18"/>
          <w:szCs w:val="18"/>
        </w:rPr>
        <w:t>2025</w:t>
      </w:r>
    </w:p>
    <w:p w14:paraId="13E70D07" w14:textId="77777777" w:rsidR="009E6824" w:rsidRPr="006478A3" w:rsidRDefault="009E6824" w:rsidP="00EC0DBE">
      <w:pPr>
        <w:rPr>
          <w:rFonts w:asciiTheme="minorHAnsi" w:hAnsiTheme="minorHAnsi" w:cstheme="minorHAnsi"/>
          <w:sz w:val="18"/>
          <w:szCs w:val="18"/>
        </w:rPr>
      </w:pPr>
    </w:p>
    <w:p w14:paraId="21EB74AD" w14:textId="77777777" w:rsidR="009E6824" w:rsidRPr="006478A3" w:rsidRDefault="009E6824" w:rsidP="00EC0DBE">
      <w:pPr>
        <w:rPr>
          <w:rFonts w:asciiTheme="minorHAnsi" w:hAnsiTheme="minorHAnsi" w:cstheme="minorHAnsi"/>
          <w:sz w:val="18"/>
          <w:szCs w:val="18"/>
        </w:rPr>
      </w:pPr>
    </w:p>
    <w:p w14:paraId="60E7CDFD" w14:textId="77777777" w:rsidR="009E6824" w:rsidRPr="006478A3" w:rsidRDefault="009E6824" w:rsidP="00EC0DBE">
      <w:pPr>
        <w:rPr>
          <w:rFonts w:asciiTheme="minorHAnsi" w:hAnsiTheme="minorHAnsi" w:cstheme="minorHAnsi"/>
          <w:sz w:val="18"/>
          <w:szCs w:val="18"/>
        </w:rPr>
      </w:pPr>
    </w:p>
    <w:p w14:paraId="37D64524" w14:textId="77777777" w:rsidR="009E6824" w:rsidRPr="006478A3" w:rsidRDefault="009E6824" w:rsidP="00EC0DBE">
      <w:pPr>
        <w:rPr>
          <w:rFonts w:asciiTheme="minorHAnsi" w:hAnsiTheme="minorHAnsi" w:cstheme="minorHAnsi"/>
          <w:sz w:val="18"/>
          <w:szCs w:val="18"/>
        </w:rPr>
      </w:pPr>
    </w:p>
    <w:p w14:paraId="322754F0" w14:textId="77777777" w:rsidR="009E6824" w:rsidRPr="006478A3" w:rsidRDefault="009E6824" w:rsidP="00EC0DBE">
      <w:pPr>
        <w:rPr>
          <w:rFonts w:asciiTheme="minorHAnsi" w:hAnsiTheme="minorHAnsi" w:cstheme="minorHAnsi"/>
          <w:sz w:val="18"/>
          <w:szCs w:val="18"/>
        </w:rPr>
      </w:pPr>
    </w:p>
    <w:p w14:paraId="29F25361" w14:textId="77777777" w:rsidR="009E6824" w:rsidRPr="006478A3" w:rsidRDefault="009E6824" w:rsidP="00EC0DBE">
      <w:pPr>
        <w:keepNext/>
        <w:jc w:val="center"/>
        <w:outlineLvl w:val="8"/>
        <w:rPr>
          <w:rFonts w:asciiTheme="minorHAnsi" w:hAnsiTheme="minorHAnsi" w:cstheme="minorHAnsi"/>
          <w:b/>
          <w:bCs/>
          <w:sz w:val="18"/>
          <w:szCs w:val="18"/>
        </w:rPr>
      </w:pPr>
      <w:r w:rsidRPr="006478A3">
        <w:rPr>
          <w:rFonts w:asciiTheme="minorHAnsi" w:hAnsiTheme="minorHAnsi" w:cstheme="minorHAnsi"/>
          <w:b/>
          <w:bCs/>
          <w:sz w:val="18"/>
          <w:szCs w:val="18"/>
        </w:rPr>
        <w:t>SPECYFIKACJA WARUNKÓW ZAMÓWIENIA</w:t>
      </w:r>
    </w:p>
    <w:p w14:paraId="5075820F" w14:textId="77777777" w:rsidR="009E6824" w:rsidRPr="006478A3" w:rsidRDefault="009E6824" w:rsidP="00EC0DBE">
      <w:pPr>
        <w:jc w:val="center"/>
        <w:rPr>
          <w:rFonts w:asciiTheme="minorHAnsi" w:eastAsia="Arial Unicode MS" w:hAnsiTheme="minorHAnsi" w:cstheme="minorHAnsi"/>
          <w:bCs/>
          <w:sz w:val="18"/>
          <w:szCs w:val="18"/>
        </w:rPr>
      </w:pPr>
      <w:r w:rsidRPr="006478A3">
        <w:rPr>
          <w:rFonts w:asciiTheme="minorHAnsi" w:hAnsiTheme="minorHAnsi" w:cstheme="minorHAnsi"/>
          <w:bCs/>
          <w:sz w:val="18"/>
          <w:szCs w:val="18"/>
        </w:rPr>
        <w:t xml:space="preserve">Zamówienie publiczne </w:t>
      </w:r>
      <w:r w:rsidRPr="006478A3">
        <w:rPr>
          <w:rFonts w:asciiTheme="minorHAnsi" w:eastAsia="Arial Unicode MS" w:hAnsiTheme="minorHAnsi" w:cstheme="minorHAnsi"/>
          <w:bCs/>
          <w:sz w:val="18"/>
          <w:szCs w:val="18"/>
        </w:rPr>
        <w:t>pn.:</w:t>
      </w:r>
    </w:p>
    <w:p w14:paraId="470B60C6" w14:textId="77777777" w:rsidR="009E6824" w:rsidRPr="006478A3" w:rsidRDefault="009E6824" w:rsidP="00EC0DBE">
      <w:pPr>
        <w:jc w:val="both"/>
        <w:outlineLvl w:val="0"/>
        <w:rPr>
          <w:rFonts w:asciiTheme="minorHAnsi" w:hAnsiTheme="minorHAnsi" w:cstheme="minorHAnsi"/>
          <w:b/>
          <w:bCs/>
          <w:sz w:val="18"/>
          <w:szCs w:val="18"/>
        </w:rPr>
      </w:pPr>
    </w:p>
    <w:p w14:paraId="1A8C7847" w14:textId="77777777" w:rsidR="009E6824" w:rsidRPr="006478A3" w:rsidRDefault="009E6824" w:rsidP="00EC0DBE">
      <w:pPr>
        <w:jc w:val="both"/>
        <w:outlineLvl w:val="0"/>
        <w:rPr>
          <w:rFonts w:asciiTheme="minorHAnsi" w:hAnsiTheme="minorHAnsi" w:cstheme="minorHAnsi"/>
          <w:b/>
          <w:bCs/>
          <w:sz w:val="18"/>
          <w:szCs w:val="18"/>
        </w:rPr>
      </w:pPr>
    </w:p>
    <w:p w14:paraId="19EF084C" w14:textId="77777777" w:rsidR="009E6824" w:rsidRPr="006478A3" w:rsidRDefault="009E6824" w:rsidP="00EC0DBE">
      <w:pPr>
        <w:jc w:val="both"/>
        <w:outlineLvl w:val="0"/>
        <w:rPr>
          <w:rFonts w:asciiTheme="minorHAnsi" w:hAnsiTheme="minorHAnsi" w:cstheme="minorHAnsi"/>
          <w:b/>
          <w:bCs/>
          <w:sz w:val="18"/>
          <w:szCs w:val="18"/>
        </w:rPr>
      </w:pPr>
    </w:p>
    <w:p w14:paraId="021E108C" w14:textId="77777777" w:rsidR="009E6824" w:rsidRPr="006478A3" w:rsidRDefault="009E6824" w:rsidP="00EC0DBE">
      <w:pPr>
        <w:jc w:val="both"/>
        <w:outlineLvl w:val="0"/>
        <w:rPr>
          <w:rFonts w:asciiTheme="minorHAnsi" w:hAnsiTheme="minorHAnsi" w:cstheme="minorHAnsi"/>
          <w:b/>
          <w:bCs/>
          <w:sz w:val="18"/>
          <w:szCs w:val="18"/>
        </w:rPr>
      </w:pPr>
    </w:p>
    <w:p w14:paraId="566D8288" w14:textId="77777777" w:rsidR="009E6824" w:rsidRPr="006478A3" w:rsidRDefault="009E6824" w:rsidP="00EC0DBE">
      <w:pPr>
        <w:jc w:val="both"/>
        <w:outlineLvl w:val="0"/>
        <w:rPr>
          <w:rFonts w:asciiTheme="minorHAnsi" w:hAnsiTheme="minorHAnsi" w:cstheme="minorHAnsi"/>
          <w:b/>
          <w:bCs/>
          <w:sz w:val="18"/>
          <w:szCs w:val="18"/>
        </w:rPr>
      </w:pPr>
    </w:p>
    <w:p w14:paraId="290C784F" w14:textId="77777777" w:rsidR="004758FD" w:rsidRPr="006478A3" w:rsidRDefault="004758FD" w:rsidP="004758FD">
      <w:pPr>
        <w:jc w:val="center"/>
        <w:rPr>
          <w:rFonts w:asciiTheme="minorHAnsi" w:hAnsiTheme="minorHAnsi" w:cstheme="minorHAnsi"/>
          <w:b/>
          <w:sz w:val="18"/>
          <w:szCs w:val="18"/>
        </w:rPr>
      </w:pPr>
      <w:r w:rsidRPr="006478A3">
        <w:rPr>
          <w:rFonts w:asciiTheme="minorHAnsi" w:hAnsiTheme="minorHAnsi" w:cstheme="minorHAnsi"/>
          <w:b/>
          <w:sz w:val="18"/>
          <w:szCs w:val="18"/>
        </w:rPr>
        <w:t xml:space="preserve">Sukcesywna dostawa produktów spożywczych dla potrzeb </w:t>
      </w:r>
      <w:r w:rsidRPr="006478A3">
        <w:rPr>
          <w:rFonts w:asciiTheme="minorHAnsi" w:hAnsiTheme="minorHAnsi" w:cstheme="minorHAnsi"/>
          <w:b/>
          <w:sz w:val="18"/>
          <w:szCs w:val="18"/>
          <w:shd w:val="clear" w:color="auto" w:fill="FFFFFF"/>
        </w:rPr>
        <w:t>Szermierczej Sportowej Szkoły Podstawowej  nr 85</w:t>
      </w:r>
      <w:r w:rsidRPr="006478A3">
        <w:rPr>
          <w:rFonts w:asciiTheme="minorHAnsi" w:hAnsiTheme="minorHAnsi" w:cstheme="minorHAnsi"/>
          <w:b/>
          <w:sz w:val="18"/>
          <w:szCs w:val="18"/>
          <w:shd w:val="clear" w:color="auto" w:fill="FFFFFF"/>
        </w:rPr>
        <w:br/>
        <w:t xml:space="preserve">im. prof. Mariana Suskiego, </w:t>
      </w:r>
      <w:r w:rsidRPr="006478A3">
        <w:rPr>
          <w:rFonts w:asciiTheme="minorHAnsi" w:hAnsiTheme="minorHAnsi" w:cstheme="minorHAnsi"/>
          <w:b/>
          <w:sz w:val="18"/>
          <w:szCs w:val="18"/>
        </w:rPr>
        <w:t xml:space="preserve"> z  podziałem na zadania. </w:t>
      </w:r>
      <w:r w:rsidRPr="006478A3">
        <w:rPr>
          <w:rFonts w:asciiTheme="minorHAnsi" w:hAnsiTheme="minorHAnsi" w:cstheme="minorHAnsi"/>
          <w:b/>
          <w:sz w:val="18"/>
          <w:szCs w:val="18"/>
        </w:rPr>
        <w:br/>
      </w:r>
    </w:p>
    <w:p w14:paraId="423573AD" w14:textId="4A87B8A3" w:rsidR="0096208F" w:rsidRPr="006478A3" w:rsidRDefault="0096208F" w:rsidP="0096208F">
      <w:pPr>
        <w:jc w:val="center"/>
        <w:rPr>
          <w:rFonts w:asciiTheme="minorHAnsi" w:hAnsiTheme="minorHAnsi" w:cstheme="minorHAnsi"/>
          <w:sz w:val="18"/>
          <w:szCs w:val="18"/>
        </w:rPr>
      </w:pPr>
    </w:p>
    <w:p w14:paraId="17A37D48" w14:textId="77777777" w:rsidR="009E6824" w:rsidRPr="006478A3" w:rsidRDefault="009E6824" w:rsidP="00EC0DBE">
      <w:pPr>
        <w:jc w:val="both"/>
        <w:outlineLvl w:val="0"/>
        <w:rPr>
          <w:rFonts w:asciiTheme="minorHAnsi" w:hAnsiTheme="minorHAnsi" w:cstheme="minorHAnsi"/>
          <w:b/>
          <w:bCs/>
          <w:sz w:val="18"/>
          <w:szCs w:val="18"/>
        </w:rPr>
      </w:pPr>
    </w:p>
    <w:p w14:paraId="7609E6EE" w14:textId="77777777" w:rsidR="009E6824" w:rsidRPr="006478A3" w:rsidRDefault="009E6824" w:rsidP="00EC0DBE">
      <w:pPr>
        <w:jc w:val="both"/>
        <w:outlineLvl w:val="0"/>
        <w:rPr>
          <w:rFonts w:asciiTheme="minorHAnsi" w:hAnsiTheme="minorHAnsi" w:cstheme="minorHAnsi"/>
          <w:b/>
          <w:bCs/>
          <w:sz w:val="18"/>
          <w:szCs w:val="18"/>
        </w:rPr>
      </w:pPr>
    </w:p>
    <w:p w14:paraId="74ED2601" w14:textId="77777777" w:rsidR="009E6824" w:rsidRPr="006478A3" w:rsidRDefault="009E6824" w:rsidP="00EC0DBE">
      <w:pPr>
        <w:jc w:val="both"/>
        <w:outlineLvl w:val="0"/>
        <w:rPr>
          <w:rFonts w:asciiTheme="minorHAnsi" w:hAnsiTheme="minorHAnsi" w:cstheme="minorHAnsi"/>
          <w:b/>
          <w:bCs/>
          <w:sz w:val="18"/>
          <w:szCs w:val="18"/>
        </w:rPr>
      </w:pPr>
    </w:p>
    <w:p w14:paraId="3783CC50" w14:textId="5025B114" w:rsidR="00C13D2F" w:rsidRPr="006478A3" w:rsidRDefault="00C13D2F" w:rsidP="00C13D2F">
      <w:pPr>
        <w:autoSpaceDE w:val="0"/>
        <w:autoSpaceDN w:val="0"/>
        <w:adjustRightInd w:val="0"/>
        <w:jc w:val="center"/>
        <w:rPr>
          <w:rFonts w:asciiTheme="minorHAnsi" w:hAnsiTheme="minorHAnsi" w:cstheme="minorHAnsi"/>
          <w:sz w:val="18"/>
          <w:szCs w:val="18"/>
        </w:rPr>
      </w:pPr>
      <w:r w:rsidRPr="006478A3">
        <w:rPr>
          <w:rFonts w:asciiTheme="minorHAnsi" w:hAnsiTheme="minorHAnsi" w:cstheme="minorHAnsi"/>
          <w:sz w:val="18"/>
          <w:szCs w:val="18"/>
        </w:rPr>
        <w:t xml:space="preserve">Postępowanie o udzielenie zamówienia publicznego prowadzonego w trybie podstawowym - </w:t>
      </w:r>
      <w:r w:rsidRPr="006478A3">
        <w:rPr>
          <w:rFonts w:asciiTheme="minorHAnsi" w:hAnsiTheme="minorHAnsi" w:cstheme="minorHAnsi"/>
          <w:sz w:val="18"/>
          <w:szCs w:val="18"/>
        </w:rPr>
        <w:br/>
        <w:t xml:space="preserve">art. 275 pkt 1  ustawy z dnia 11 września 2019 r. – Prawo zamówień publicznych, </w:t>
      </w:r>
      <w:r w:rsidRPr="006478A3">
        <w:rPr>
          <w:rFonts w:asciiTheme="minorHAnsi" w:hAnsiTheme="minorHAnsi" w:cstheme="minorHAnsi"/>
          <w:sz w:val="18"/>
          <w:szCs w:val="18"/>
        </w:rPr>
        <w:br/>
        <w:t>o wartości nie przekraczającej progów unijnych.</w:t>
      </w:r>
    </w:p>
    <w:p w14:paraId="5641DA06" w14:textId="77777777" w:rsidR="00C13D2F" w:rsidRPr="006478A3" w:rsidRDefault="00C13D2F" w:rsidP="00C13D2F">
      <w:pPr>
        <w:autoSpaceDE w:val="0"/>
        <w:autoSpaceDN w:val="0"/>
        <w:adjustRightInd w:val="0"/>
        <w:jc w:val="center"/>
        <w:rPr>
          <w:rFonts w:asciiTheme="minorHAnsi" w:hAnsiTheme="minorHAnsi" w:cstheme="minorHAnsi"/>
          <w:b/>
          <w:bCs/>
          <w:sz w:val="18"/>
          <w:szCs w:val="18"/>
        </w:rPr>
      </w:pPr>
    </w:p>
    <w:p w14:paraId="37560487" w14:textId="77777777" w:rsidR="00C13D2F" w:rsidRPr="006478A3" w:rsidRDefault="00C13D2F" w:rsidP="00C13D2F">
      <w:pPr>
        <w:autoSpaceDE w:val="0"/>
        <w:autoSpaceDN w:val="0"/>
        <w:adjustRightInd w:val="0"/>
        <w:jc w:val="center"/>
        <w:rPr>
          <w:rFonts w:asciiTheme="minorHAnsi" w:hAnsiTheme="minorHAnsi" w:cstheme="minorHAnsi"/>
          <w:bCs/>
          <w:sz w:val="18"/>
          <w:szCs w:val="18"/>
        </w:rPr>
      </w:pPr>
      <w:r w:rsidRPr="006478A3">
        <w:rPr>
          <w:rFonts w:asciiTheme="minorHAnsi" w:hAnsiTheme="minorHAnsi" w:cstheme="minorHAnsi"/>
          <w:bCs/>
          <w:sz w:val="18"/>
          <w:szCs w:val="18"/>
        </w:rPr>
        <w:t xml:space="preserve">Przedmiotowe postępowanie prowadzone jest przy użyciu środków komunikacji elektronicznej. </w:t>
      </w:r>
      <w:r w:rsidRPr="006478A3">
        <w:rPr>
          <w:rFonts w:asciiTheme="minorHAnsi" w:hAnsiTheme="minorHAnsi" w:cstheme="minorHAnsi"/>
          <w:bCs/>
          <w:sz w:val="18"/>
          <w:szCs w:val="18"/>
        </w:rPr>
        <w:br/>
        <w:t xml:space="preserve">Postępowanie prowadzone jest na platformie e-zamówienia. </w:t>
      </w:r>
    </w:p>
    <w:p w14:paraId="79F87B8B" w14:textId="77777777" w:rsidR="00C13D2F" w:rsidRPr="006478A3" w:rsidRDefault="00C13D2F" w:rsidP="00C13D2F">
      <w:pPr>
        <w:autoSpaceDE w:val="0"/>
        <w:autoSpaceDN w:val="0"/>
        <w:adjustRightInd w:val="0"/>
        <w:jc w:val="center"/>
        <w:rPr>
          <w:rFonts w:asciiTheme="minorHAnsi" w:hAnsiTheme="minorHAnsi" w:cstheme="minorHAnsi"/>
          <w:bCs/>
          <w:sz w:val="18"/>
          <w:szCs w:val="18"/>
        </w:rPr>
      </w:pPr>
    </w:p>
    <w:p w14:paraId="4CA86ECB" w14:textId="77777777" w:rsidR="00C13D2F" w:rsidRPr="006478A3" w:rsidRDefault="00C13D2F" w:rsidP="00C13D2F">
      <w:pPr>
        <w:autoSpaceDE w:val="0"/>
        <w:autoSpaceDN w:val="0"/>
        <w:adjustRightInd w:val="0"/>
        <w:jc w:val="center"/>
        <w:rPr>
          <w:rFonts w:asciiTheme="minorHAnsi" w:hAnsiTheme="minorHAnsi" w:cstheme="minorHAnsi"/>
          <w:bCs/>
          <w:sz w:val="18"/>
          <w:szCs w:val="18"/>
        </w:rPr>
      </w:pPr>
    </w:p>
    <w:p w14:paraId="74AF3FC7" w14:textId="77777777" w:rsidR="00C13D2F" w:rsidRPr="00FF141B" w:rsidRDefault="00C13D2F" w:rsidP="00FF141B">
      <w:pPr>
        <w:autoSpaceDE w:val="0"/>
        <w:autoSpaceDN w:val="0"/>
        <w:adjustRightInd w:val="0"/>
        <w:jc w:val="center"/>
        <w:rPr>
          <w:rFonts w:asciiTheme="minorHAnsi" w:hAnsiTheme="minorHAnsi" w:cstheme="minorHAnsi"/>
          <w:bCs/>
          <w:color w:val="FF0000"/>
          <w:sz w:val="18"/>
          <w:szCs w:val="18"/>
        </w:rPr>
      </w:pPr>
    </w:p>
    <w:p w14:paraId="4E5E1B5F" w14:textId="138B6CC6" w:rsidR="00DA0177" w:rsidRPr="00877F03" w:rsidRDefault="00DA0177" w:rsidP="00877F03">
      <w:pPr>
        <w:autoSpaceDE w:val="0"/>
        <w:autoSpaceDN w:val="0"/>
        <w:adjustRightInd w:val="0"/>
        <w:jc w:val="center"/>
        <w:rPr>
          <w:rFonts w:asciiTheme="minorHAnsi" w:hAnsiTheme="minorHAnsi" w:cstheme="minorHAnsi"/>
          <w:bCs/>
          <w:color w:val="FF0000"/>
          <w:spacing w:val="20"/>
          <w:sz w:val="18"/>
          <w:szCs w:val="18"/>
        </w:rPr>
      </w:pPr>
      <w:r w:rsidRPr="00877F03">
        <w:rPr>
          <w:rFonts w:asciiTheme="minorHAnsi" w:hAnsiTheme="minorHAnsi" w:cstheme="minorHAnsi"/>
          <w:bCs/>
          <w:color w:val="FF0000"/>
          <w:spacing w:val="20"/>
          <w:sz w:val="18"/>
          <w:szCs w:val="18"/>
        </w:rPr>
        <w:t>IDENTYFIKATOR PROWADZONEGO POSTĘPOWANIA:</w:t>
      </w:r>
    </w:p>
    <w:p w14:paraId="3B69C003" w14:textId="30FA13B1" w:rsidR="00976D16" w:rsidRPr="00B02345" w:rsidRDefault="00B02345" w:rsidP="00B02345">
      <w:pPr>
        <w:jc w:val="center"/>
        <w:rPr>
          <w:rFonts w:asciiTheme="minorHAnsi" w:hAnsiTheme="minorHAnsi" w:cstheme="minorHAnsi"/>
          <w:bCs/>
          <w:color w:val="EE0000"/>
          <w:sz w:val="18"/>
          <w:szCs w:val="18"/>
        </w:rPr>
      </w:pPr>
      <w:r w:rsidRPr="00B02345">
        <w:rPr>
          <w:rFonts w:ascii="Roboto" w:hAnsi="Roboto"/>
          <w:color w:val="EE0000"/>
          <w:shd w:val="clear" w:color="auto" w:fill="FFFFFF"/>
        </w:rPr>
        <w:t>ocds-148610-1d83c4cc-f43b-48e5-9169-391fe8ccccd2</w:t>
      </w:r>
    </w:p>
    <w:p w14:paraId="5F266E60" w14:textId="77777777" w:rsidR="00976D16" w:rsidRDefault="00976D16" w:rsidP="004758FD">
      <w:pPr>
        <w:jc w:val="both"/>
        <w:rPr>
          <w:rFonts w:asciiTheme="minorHAnsi" w:hAnsiTheme="minorHAnsi" w:cstheme="minorHAnsi"/>
          <w:bCs/>
          <w:sz w:val="18"/>
          <w:szCs w:val="18"/>
        </w:rPr>
      </w:pPr>
    </w:p>
    <w:p w14:paraId="2E230674" w14:textId="62F8000A" w:rsidR="004758FD" w:rsidRPr="006478A3" w:rsidRDefault="004758FD" w:rsidP="004758FD">
      <w:pPr>
        <w:jc w:val="both"/>
        <w:rPr>
          <w:rFonts w:asciiTheme="minorHAnsi" w:hAnsiTheme="minorHAnsi" w:cstheme="minorHAnsi"/>
          <w:sz w:val="18"/>
          <w:szCs w:val="18"/>
          <w:shd w:val="clear" w:color="auto" w:fill="FFFFFF"/>
        </w:rPr>
      </w:pPr>
      <w:r w:rsidRPr="006478A3">
        <w:rPr>
          <w:rFonts w:asciiTheme="minorHAnsi" w:hAnsiTheme="minorHAnsi" w:cstheme="minorHAnsi"/>
          <w:bCs/>
          <w:sz w:val="18"/>
          <w:szCs w:val="18"/>
        </w:rPr>
        <w:t>Zamawiający:</w:t>
      </w:r>
      <w:r w:rsidRPr="006478A3">
        <w:rPr>
          <w:rFonts w:asciiTheme="minorHAnsi" w:hAnsiTheme="minorHAnsi" w:cstheme="minorHAnsi"/>
          <w:sz w:val="18"/>
          <w:szCs w:val="18"/>
        </w:rPr>
        <w:t xml:space="preserve">  </w:t>
      </w:r>
      <w:r w:rsidRPr="006478A3">
        <w:rPr>
          <w:rFonts w:asciiTheme="minorHAnsi" w:hAnsiTheme="minorHAnsi" w:cstheme="minorHAnsi"/>
          <w:sz w:val="18"/>
          <w:szCs w:val="18"/>
          <w:shd w:val="clear" w:color="auto" w:fill="FFFFFF"/>
        </w:rPr>
        <w:t>Szermiercza Sportowa Szkoła Podstawowa nr 85</w:t>
      </w:r>
    </w:p>
    <w:p w14:paraId="0580D609" w14:textId="4C82B346" w:rsidR="00DA0177" w:rsidRPr="006478A3" w:rsidRDefault="004758FD" w:rsidP="004758FD">
      <w:pPr>
        <w:autoSpaceDE w:val="0"/>
        <w:autoSpaceDN w:val="0"/>
        <w:adjustRightInd w:val="0"/>
        <w:jc w:val="both"/>
        <w:rPr>
          <w:rFonts w:asciiTheme="minorHAnsi" w:hAnsiTheme="minorHAnsi" w:cstheme="minorHAnsi"/>
          <w:bCs/>
          <w:color w:val="FF0000"/>
          <w:sz w:val="18"/>
          <w:szCs w:val="18"/>
        </w:rPr>
      </w:pPr>
      <w:r w:rsidRPr="006478A3">
        <w:rPr>
          <w:rFonts w:asciiTheme="minorHAnsi" w:hAnsiTheme="minorHAnsi" w:cstheme="minorHAnsi"/>
          <w:sz w:val="18"/>
          <w:szCs w:val="18"/>
          <w:shd w:val="clear" w:color="auto" w:fill="FFFFFF"/>
        </w:rPr>
        <w:t xml:space="preserve">                          im. prof. Mariana Suskiego</w:t>
      </w:r>
      <w:r w:rsidRPr="006478A3">
        <w:rPr>
          <w:rFonts w:asciiTheme="minorHAnsi" w:hAnsiTheme="minorHAnsi" w:cstheme="minorHAnsi"/>
          <w:sz w:val="18"/>
          <w:szCs w:val="18"/>
        </w:rPr>
        <w:t xml:space="preserve">,  </w:t>
      </w:r>
      <w:r w:rsidRPr="006478A3">
        <w:rPr>
          <w:rFonts w:asciiTheme="minorHAnsi" w:hAnsiTheme="minorHAnsi" w:cstheme="minorHAnsi"/>
          <w:sz w:val="18"/>
          <w:szCs w:val="18"/>
          <w:shd w:val="clear" w:color="auto" w:fill="FFFFFF"/>
        </w:rPr>
        <w:t>50-416 Wrocław, Traugutta 37</w:t>
      </w:r>
    </w:p>
    <w:p w14:paraId="022EB3ED" w14:textId="254E77FE" w:rsidR="00C13D2F" w:rsidRPr="006478A3" w:rsidRDefault="00C13D2F" w:rsidP="00C13D2F">
      <w:pPr>
        <w:autoSpaceDE w:val="0"/>
        <w:autoSpaceDN w:val="0"/>
        <w:adjustRightInd w:val="0"/>
        <w:jc w:val="center"/>
        <w:rPr>
          <w:rFonts w:asciiTheme="minorHAnsi" w:hAnsiTheme="minorHAnsi" w:cstheme="minorHAnsi"/>
          <w:b/>
          <w:bCs/>
          <w:sz w:val="18"/>
          <w:szCs w:val="18"/>
        </w:rPr>
      </w:pPr>
    </w:p>
    <w:p w14:paraId="08F9263F" w14:textId="77777777" w:rsidR="003D6FF1" w:rsidRPr="006478A3" w:rsidRDefault="003D6FF1" w:rsidP="003D6FF1">
      <w:pPr>
        <w:rPr>
          <w:rFonts w:asciiTheme="minorHAnsi" w:hAnsiTheme="minorHAnsi" w:cstheme="minorHAnsi"/>
          <w:bCs/>
          <w:sz w:val="18"/>
          <w:szCs w:val="18"/>
        </w:rPr>
      </w:pP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r w:rsidRPr="006478A3">
        <w:rPr>
          <w:rFonts w:asciiTheme="minorHAnsi" w:hAnsiTheme="minorHAnsi" w:cstheme="minorHAnsi"/>
          <w:bCs/>
          <w:sz w:val="18"/>
          <w:szCs w:val="18"/>
        </w:rPr>
        <w:tab/>
      </w:r>
    </w:p>
    <w:p w14:paraId="730E3765" w14:textId="77777777" w:rsidR="003D6FF1" w:rsidRPr="006478A3" w:rsidRDefault="003D6FF1" w:rsidP="003D6FF1">
      <w:pPr>
        <w:rPr>
          <w:rFonts w:asciiTheme="minorHAnsi" w:hAnsiTheme="minorHAnsi" w:cstheme="minorHAnsi"/>
          <w:bCs/>
          <w:sz w:val="18"/>
          <w:szCs w:val="18"/>
        </w:rPr>
      </w:pPr>
    </w:p>
    <w:p w14:paraId="0795E59F" w14:textId="77777777" w:rsidR="003D6FF1" w:rsidRPr="006478A3" w:rsidRDefault="003D6FF1" w:rsidP="00EC0DBE">
      <w:pPr>
        <w:rPr>
          <w:rFonts w:asciiTheme="minorHAnsi" w:hAnsiTheme="minorHAnsi" w:cstheme="minorHAnsi"/>
          <w:bCs/>
          <w:sz w:val="18"/>
          <w:szCs w:val="18"/>
        </w:rPr>
      </w:pPr>
    </w:p>
    <w:p w14:paraId="5E12833A" w14:textId="77777777" w:rsidR="003D6FF1" w:rsidRPr="006478A3" w:rsidRDefault="003D6FF1" w:rsidP="00EC0DBE">
      <w:pPr>
        <w:rPr>
          <w:rFonts w:asciiTheme="minorHAnsi" w:hAnsiTheme="minorHAnsi" w:cstheme="minorHAnsi"/>
          <w:bCs/>
          <w:sz w:val="18"/>
          <w:szCs w:val="18"/>
        </w:rPr>
      </w:pPr>
    </w:p>
    <w:tbl>
      <w:tblPr>
        <w:tblW w:w="7994" w:type="dxa"/>
        <w:tblLook w:val="00A0" w:firstRow="1" w:lastRow="0" w:firstColumn="1" w:lastColumn="0" w:noHBand="0" w:noVBand="0"/>
      </w:tblPr>
      <w:tblGrid>
        <w:gridCol w:w="2664"/>
        <w:gridCol w:w="2665"/>
        <w:gridCol w:w="2665"/>
      </w:tblGrid>
      <w:tr w:rsidR="00E72AA6" w:rsidRPr="006478A3" w14:paraId="32044B93" w14:textId="77777777" w:rsidTr="00D7594C">
        <w:trPr>
          <w:trHeight w:val="1161"/>
        </w:trPr>
        <w:tc>
          <w:tcPr>
            <w:tcW w:w="0" w:type="auto"/>
          </w:tcPr>
          <w:p w14:paraId="46FD6DAE" w14:textId="02F4EB72" w:rsidR="00D7594C" w:rsidRPr="006478A3" w:rsidRDefault="00D7594C" w:rsidP="00D7594C">
            <w:pPr>
              <w:rPr>
                <w:rFonts w:asciiTheme="minorHAnsi" w:hAnsiTheme="minorHAnsi" w:cstheme="minorHAnsi"/>
                <w:bCs/>
                <w:sz w:val="18"/>
                <w:szCs w:val="18"/>
              </w:rPr>
            </w:pPr>
          </w:p>
        </w:tc>
        <w:tc>
          <w:tcPr>
            <w:tcW w:w="0" w:type="auto"/>
          </w:tcPr>
          <w:p w14:paraId="38B67813" w14:textId="77777777" w:rsidR="00D7594C" w:rsidRPr="006478A3" w:rsidRDefault="00D7594C" w:rsidP="00D7594C">
            <w:pPr>
              <w:rPr>
                <w:rFonts w:asciiTheme="minorHAnsi" w:hAnsiTheme="minorHAnsi" w:cstheme="minorHAnsi"/>
                <w:bCs/>
                <w:sz w:val="18"/>
                <w:szCs w:val="18"/>
              </w:rPr>
            </w:pPr>
          </w:p>
        </w:tc>
        <w:tc>
          <w:tcPr>
            <w:tcW w:w="0" w:type="auto"/>
          </w:tcPr>
          <w:p w14:paraId="4A016173" w14:textId="77777777" w:rsidR="00D7594C" w:rsidRPr="006478A3" w:rsidRDefault="00D7594C" w:rsidP="00D7594C">
            <w:pPr>
              <w:rPr>
                <w:rFonts w:asciiTheme="minorHAnsi" w:hAnsiTheme="minorHAnsi" w:cstheme="minorHAnsi"/>
                <w:bCs/>
                <w:sz w:val="18"/>
                <w:szCs w:val="18"/>
              </w:rPr>
            </w:pPr>
          </w:p>
        </w:tc>
      </w:tr>
    </w:tbl>
    <w:p w14:paraId="387E3E81" w14:textId="77777777" w:rsidR="009E6824" w:rsidRPr="006478A3" w:rsidRDefault="009E6824" w:rsidP="00EC0DBE">
      <w:pPr>
        <w:rPr>
          <w:rFonts w:asciiTheme="minorHAnsi" w:hAnsiTheme="minorHAnsi" w:cstheme="minorHAnsi"/>
          <w:sz w:val="18"/>
          <w:szCs w:val="18"/>
        </w:rPr>
      </w:pPr>
    </w:p>
    <w:p w14:paraId="5E30BC0B" w14:textId="1E6B95E0" w:rsidR="009E6824" w:rsidRDefault="003F5728" w:rsidP="002E442D">
      <w:pPr>
        <w:pBdr>
          <w:top w:val="single" w:sz="6" w:space="0" w:color="auto"/>
        </w:pBdr>
        <w:jc w:val="center"/>
        <w:rPr>
          <w:rFonts w:asciiTheme="minorHAnsi" w:hAnsiTheme="minorHAnsi" w:cstheme="minorHAnsi"/>
          <w:sz w:val="18"/>
          <w:szCs w:val="18"/>
        </w:rPr>
      </w:pPr>
      <w:r w:rsidRPr="006478A3">
        <w:rPr>
          <w:rFonts w:asciiTheme="minorHAnsi" w:hAnsiTheme="minorHAnsi" w:cstheme="minorHAnsi"/>
          <w:sz w:val="18"/>
          <w:szCs w:val="18"/>
        </w:rPr>
        <w:t>Wrocław</w:t>
      </w:r>
      <w:r w:rsidR="007F63DF" w:rsidRPr="006478A3">
        <w:rPr>
          <w:rFonts w:asciiTheme="minorHAnsi" w:hAnsiTheme="minorHAnsi" w:cstheme="minorHAnsi"/>
          <w:sz w:val="18"/>
          <w:szCs w:val="18"/>
        </w:rPr>
        <w:t xml:space="preserve">, </w:t>
      </w:r>
      <w:r w:rsidR="00976D16">
        <w:rPr>
          <w:rFonts w:asciiTheme="minorHAnsi" w:hAnsiTheme="minorHAnsi" w:cstheme="minorHAnsi"/>
          <w:sz w:val="18"/>
          <w:szCs w:val="18"/>
        </w:rPr>
        <w:t>grudzień 2025</w:t>
      </w:r>
    </w:p>
    <w:p w14:paraId="569B0AB1" w14:textId="77777777" w:rsidR="00976D16" w:rsidRPr="006478A3" w:rsidRDefault="00976D16" w:rsidP="002E442D">
      <w:pPr>
        <w:pBdr>
          <w:top w:val="single" w:sz="6" w:space="0" w:color="auto"/>
        </w:pBdr>
        <w:jc w:val="center"/>
        <w:rPr>
          <w:rFonts w:asciiTheme="minorHAnsi" w:hAnsiTheme="minorHAnsi" w:cstheme="minorHAnsi"/>
          <w:sz w:val="18"/>
          <w:szCs w:val="18"/>
        </w:rPr>
      </w:pPr>
    </w:p>
    <w:p w14:paraId="0EAAE264" w14:textId="77777777" w:rsidR="009E6824" w:rsidRPr="006478A3" w:rsidRDefault="009E6824" w:rsidP="00EC0DBE">
      <w:pPr>
        <w:rPr>
          <w:rFonts w:asciiTheme="minorHAnsi" w:hAnsiTheme="minorHAnsi" w:cstheme="minorHAnsi"/>
          <w:b/>
          <w:bCs/>
          <w:sz w:val="18"/>
          <w:szCs w:val="18"/>
        </w:rPr>
      </w:pPr>
      <w:r w:rsidRPr="006478A3">
        <w:rPr>
          <w:rFonts w:asciiTheme="minorHAnsi" w:hAnsiTheme="minorHAnsi" w:cstheme="minorHAnsi"/>
          <w:b/>
          <w:bCs/>
          <w:sz w:val="18"/>
          <w:szCs w:val="18"/>
        </w:rPr>
        <w:br w:type="page"/>
      </w:r>
      <w:r w:rsidRPr="006478A3">
        <w:rPr>
          <w:rFonts w:asciiTheme="minorHAnsi" w:hAnsiTheme="minorHAnsi" w:cstheme="minorHAnsi"/>
          <w:b/>
          <w:bCs/>
          <w:sz w:val="18"/>
          <w:szCs w:val="18"/>
        </w:rPr>
        <w:lastRenderedPageBreak/>
        <w:t>SPIS TREŚCI:</w:t>
      </w:r>
    </w:p>
    <w:p w14:paraId="4CBBDB7D"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Postanowienia ogólne. Tryb udzielenia zamówienia.</w:t>
      </w:r>
    </w:p>
    <w:p w14:paraId="5DE016FC"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Ochrona danych osobowych.</w:t>
      </w:r>
    </w:p>
    <w:p w14:paraId="78DEB3CF"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Opis przedmiotu zamówienia.</w:t>
      </w:r>
    </w:p>
    <w:p w14:paraId="12A50C7B"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Podwykonawstwo.</w:t>
      </w:r>
    </w:p>
    <w:p w14:paraId="60DC7CF5" w14:textId="77777777" w:rsidR="009E6824" w:rsidRPr="006478A3"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Termin wykonania zamówienia.</w:t>
      </w:r>
    </w:p>
    <w:p w14:paraId="05B2BEA4"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Warunki udziału w postępowaniu.</w:t>
      </w:r>
    </w:p>
    <w:p w14:paraId="354841D1"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Podstawy wykluczenia Wykonawców.</w:t>
      </w:r>
    </w:p>
    <w:p w14:paraId="3011B728"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32AC5745"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Informacja dla Wykonawców polegających na zdolnościach podmiotów udostępniających zasoby.</w:t>
      </w:r>
    </w:p>
    <w:p w14:paraId="189CAE76"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Informacja dla Wykonawców wspólnie ubiegających się o udzielenie zamówienia (spółki cywilne/konsorcja).</w:t>
      </w:r>
    </w:p>
    <w:p w14:paraId="4DDDA7C7"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Sposób komunikacji.</w:t>
      </w:r>
    </w:p>
    <w:p w14:paraId="4B7A5F00"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Udzielanie wyjaśnień treści SWZ.</w:t>
      </w:r>
    </w:p>
    <w:p w14:paraId="309B5772"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Opis sposobu przygotowania ofert oraz wymagania formalne dotyczące składanych oświadczeń i dokumentów.</w:t>
      </w:r>
    </w:p>
    <w:p w14:paraId="52767F17"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Opis sposobu obliczenia ceny oferty.</w:t>
      </w:r>
    </w:p>
    <w:p w14:paraId="26F6648E"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Wymagania dotyczące wadium.</w:t>
      </w:r>
    </w:p>
    <w:p w14:paraId="557C7533"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Miejsce oraz termin składania ofert.</w:t>
      </w:r>
    </w:p>
    <w:p w14:paraId="22A908A9"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Miejsce, sposób i termin otwarcia ofert.</w:t>
      </w:r>
    </w:p>
    <w:p w14:paraId="49BDFAC9"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Termin związania ofertą.</w:t>
      </w:r>
    </w:p>
    <w:p w14:paraId="184ABE20"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Kryteria wyboru i sposób oceny ofert oraz udzielenie zamówienia.</w:t>
      </w:r>
    </w:p>
    <w:p w14:paraId="066C8195"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0BB3EE33"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Zabezpieczenie należytego wykonania umowy.</w:t>
      </w:r>
    </w:p>
    <w:p w14:paraId="10C5CF6E"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0FB36B95" w14:textId="77777777" w:rsidR="009E6824" w:rsidRPr="006478A3"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Pouczenie o środkach ochrony prawnej.</w:t>
      </w:r>
    </w:p>
    <w:p w14:paraId="7132E494" w14:textId="77777777" w:rsidR="009E6824" w:rsidRPr="006478A3" w:rsidRDefault="009E6824" w:rsidP="00EC0DBE">
      <w:pPr>
        <w:widowControl w:val="0"/>
        <w:rPr>
          <w:rFonts w:asciiTheme="minorHAnsi" w:hAnsiTheme="minorHAnsi" w:cstheme="minorHAnsi"/>
          <w:bCs/>
          <w:sz w:val="18"/>
          <w:szCs w:val="18"/>
        </w:rPr>
      </w:pPr>
    </w:p>
    <w:p w14:paraId="4877FD79" w14:textId="77777777" w:rsidR="009E6824" w:rsidRPr="006478A3" w:rsidRDefault="009E6824" w:rsidP="00EC0DBE">
      <w:pPr>
        <w:widowControl w:val="0"/>
        <w:rPr>
          <w:rFonts w:asciiTheme="minorHAnsi" w:hAnsiTheme="minorHAnsi" w:cstheme="minorHAnsi"/>
          <w:b/>
          <w:bCs/>
          <w:sz w:val="18"/>
          <w:szCs w:val="18"/>
        </w:rPr>
      </w:pPr>
      <w:r w:rsidRPr="006478A3">
        <w:rPr>
          <w:rFonts w:asciiTheme="minorHAnsi" w:hAnsiTheme="minorHAnsi" w:cstheme="minorHAnsi"/>
          <w:b/>
          <w:bCs/>
          <w:sz w:val="18"/>
          <w:szCs w:val="18"/>
        </w:rPr>
        <w:t>ZAŁĄCZNIKI:</w:t>
      </w:r>
    </w:p>
    <w:p w14:paraId="4D0C3F06" w14:textId="2B0B0EE4" w:rsidR="002105B8" w:rsidRPr="006478A3" w:rsidRDefault="002105B8" w:rsidP="002105B8">
      <w:pPr>
        <w:widowControl w:val="0"/>
        <w:spacing w:line="269" w:lineRule="auto"/>
        <w:jc w:val="both"/>
        <w:rPr>
          <w:rFonts w:asciiTheme="minorHAnsi" w:hAnsiTheme="minorHAnsi" w:cstheme="minorHAnsi"/>
          <w:sz w:val="18"/>
          <w:szCs w:val="18"/>
        </w:rPr>
      </w:pPr>
      <w:r w:rsidRPr="006478A3">
        <w:rPr>
          <w:rFonts w:asciiTheme="minorHAnsi" w:hAnsiTheme="minorHAnsi" w:cstheme="minorHAnsi"/>
          <w:sz w:val="18"/>
          <w:szCs w:val="18"/>
        </w:rPr>
        <w:t xml:space="preserve">Załącznik nr </w:t>
      </w:r>
      <w:r w:rsidR="00DA0177" w:rsidRPr="006478A3">
        <w:rPr>
          <w:rFonts w:asciiTheme="minorHAnsi" w:hAnsiTheme="minorHAnsi" w:cstheme="minorHAnsi"/>
          <w:sz w:val="18"/>
          <w:szCs w:val="18"/>
        </w:rPr>
        <w:t>1</w:t>
      </w:r>
      <w:r w:rsidRPr="006478A3">
        <w:rPr>
          <w:rFonts w:asciiTheme="minorHAnsi" w:hAnsiTheme="minorHAnsi" w:cstheme="minorHAnsi"/>
          <w:sz w:val="18"/>
          <w:szCs w:val="18"/>
        </w:rPr>
        <w:t xml:space="preserve">    OŚWIADCZENIE WYKONAWCY ZGODNE Z ART. 125 UST. 1 PZP</w:t>
      </w:r>
    </w:p>
    <w:p w14:paraId="69DAA32B" w14:textId="5C94C6C4" w:rsidR="002105B8" w:rsidRPr="006478A3" w:rsidRDefault="002105B8" w:rsidP="002105B8">
      <w:pPr>
        <w:widowControl w:val="0"/>
        <w:spacing w:line="269" w:lineRule="auto"/>
        <w:jc w:val="both"/>
        <w:rPr>
          <w:rFonts w:asciiTheme="minorHAnsi" w:hAnsiTheme="minorHAnsi" w:cstheme="minorHAnsi"/>
          <w:sz w:val="18"/>
          <w:szCs w:val="18"/>
        </w:rPr>
      </w:pPr>
      <w:r w:rsidRPr="006478A3">
        <w:rPr>
          <w:rFonts w:asciiTheme="minorHAnsi" w:hAnsiTheme="minorHAnsi" w:cstheme="minorHAnsi"/>
          <w:sz w:val="18"/>
          <w:szCs w:val="18"/>
        </w:rPr>
        <w:t xml:space="preserve">Załącznik nr </w:t>
      </w:r>
      <w:r w:rsidR="00DA0177" w:rsidRPr="006478A3">
        <w:rPr>
          <w:rFonts w:asciiTheme="minorHAnsi" w:hAnsiTheme="minorHAnsi" w:cstheme="minorHAnsi"/>
          <w:sz w:val="18"/>
          <w:szCs w:val="18"/>
        </w:rPr>
        <w:t>1</w:t>
      </w:r>
      <w:r w:rsidRPr="006478A3">
        <w:rPr>
          <w:rFonts w:asciiTheme="minorHAnsi" w:hAnsiTheme="minorHAnsi" w:cstheme="minorHAnsi"/>
          <w:sz w:val="18"/>
          <w:szCs w:val="18"/>
        </w:rPr>
        <w:t>A  OŚWIADCZENIE WYKONAWCY O AKTUALNOŚCI OŚWIADCZENIA ZGODNEGO Z ART.125 UST.1 PZP</w:t>
      </w:r>
    </w:p>
    <w:p w14:paraId="03B2883C" w14:textId="017C2448" w:rsidR="002105B8" w:rsidRPr="006478A3" w:rsidRDefault="002105B8" w:rsidP="002105B8">
      <w:pPr>
        <w:widowControl w:val="0"/>
        <w:spacing w:line="269" w:lineRule="auto"/>
        <w:jc w:val="both"/>
        <w:rPr>
          <w:rFonts w:asciiTheme="minorHAnsi" w:hAnsiTheme="minorHAnsi" w:cstheme="minorHAnsi"/>
          <w:sz w:val="18"/>
          <w:szCs w:val="18"/>
        </w:rPr>
      </w:pPr>
      <w:r w:rsidRPr="006478A3">
        <w:rPr>
          <w:rFonts w:asciiTheme="minorHAnsi" w:hAnsiTheme="minorHAnsi" w:cstheme="minorHAnsi"/>
          <w:bCs/>
          <w:sz w:val="18"/>
          <w:szCs w:val="18"/>
        </w:rPr>
        <w:t xml:space="preserve">Załącznik nr </w:t>
      </w:r>
      <w:r w:rsidR="00DA0177" w:rsidRPr="006478A3">
        <w:rPr>
          <w:rFonts w:asciiTheme="minorHAnsi" w:hAnsiTheme="minorHAnsi" w:cstheme="minorHAnsi"/>
          <w:bCs/>
          <w:sz w:val="18"/>
          <w:szCs w:val="18"/>
        </w:rPr>
        <w:t>2</w:t>
      </w:r>
      <w:r w:rsidRPr="006478A3">
        <w:rPr>
          <w:rFonts w:asciiTheme="minorHAnsi" w:hAnsiTheme="minorHAnsi" w:cstheme="minorHAnsi"/>
          <w:bCs/>
          <w:sz w:val="18"/>
          <w:szCs w:val="18"/>
        </w:rPr>
        <w:t xml:space="preserve">    </w:t>
      </w:r>
      <w:r w:rsidRPr="006478A3">
        <w:rPr>
          <w:rFonts w:asciiTheme="minorHAnsi" w:hAnsiTheme="minorHAnsi" w:cstheme="minorHAnsi"/>
          <w:sz w:val="18"/>
          <w:szCs w:val="18"/>
        </w:rPr>
        <w:t>WZÓR ZOBOWIĄZANIA INNEGO PODMIOTU</w:t>
      </w:r>
    </w:p>
    <w:p w14:paraId="73211094" w14:textId="1ACF3678" w:rsidR="002105B8" w:rsidRPr="006478A3" w:rsidRDefault="002105B8" w:rsidP="002105B8">
      <w:pPr>
        <w:widowControl w:val="0"/>
        <w:spacing w:line="269" w:lineRule="auto"/>
        <w:jc w:val="both"/>
        <w:rPr>
          <w:rFonts w:asciiTheme="minorHAnsi" w:hAnsiTheme="minorHAnsi" w:cstheme="minorHAnsi"/>
          <w:sz w:val="18"/>
          <w:szCs w:val="18"/>
        </w:rPr>
      </w:pPr>
      <w:r w:rsidRPr="006478A3">
        <w:rPr>
          <w:rFonts w:asciiTheme="minorHAnsi" w:hAnsiTheme="minorHAnsi" w:cstheme="minorHAnsi"/>
          <w:bCs/>
          <w:sz w:val="18"/>
          <w:szCs w:val="18"/>
        </w:rPr>
        <w:t xml:space="preserve">Załącznik nr </w:t>
      </w:r>
      <w:r w:rsidR="00DA0177" w:rsidRPr="006478A3">
        <w:rPr>
          <w:rFonts w:asciiTheme="minorHAnsi" w:hAnsiTheme="minorHAnsi" w:cstheme="minorHAnsi"/>
          <w:sz w:val="18"/>
          <w:szCs w:val="18"/>
        </w:rPr>
        <w:t>3</w:t>
      </w:r>
      <w:r w:rsidRPr="006478A3">
        <w:rPr>
          <w:rFonts w:asciiTheme="minorHAnsi" w:hAnsiTheme="minorHAnsi" w:cstheme="minorHAnsi"/>
          <w:sz w:val="18"/>
          <w:szCs w:val="18"/>
        </w:rPr>
        <w:tab/>
        <w:t xml:space="preserve"> OŚWIADCZENIE O PRZYNALEŻNOŚCI LUB BRAKU PRZYNALEŻNOŚCI DO TEJ SAMEJ GRUPY KAPITAŁOWEJ</w:t>
      </w:r>
    </w:p>
    <w:p w14:paraId="5685F31A" w14:textId="56D0D559" w:rsidR="002105B8" w:rsidRPr="006478A3" w:rsidRDefault="002105B8" w:rsidP="002105B8">
      <w:pPr>
        <w:spacing w:line="269" w:lineRule="auto"/>
        <w:jc w:val="both"/>
        <w:rPr>
          <w:rFonts w:asciiTheme="minorHAnsi" w:hAnsiTheme="minorHAnsi" w:cstheme="minorHAnsi"/>
          <w:sz w:val="18"/>
          <w:szCs w:val="18"/>
        </w:rPr>
      </w:pPr>
      <w:r w:rsidRPr="006478A3">
        <w:rPr>
          <w:rFonts w:asciiTheme="minorHAnsi" w:hAnsiTheme="minorHAnsi" w:cstheme="minorHAnsi"/>
          <w:sz w:val="18"/>
          <w:szCs w:val="18"/>
        </w:rPr>
        <w:t xml:space="preserve">Załącznik nr </w:t>
      </w:r>
      <w:r w:rsidR="00DA0177" w:rsidRPr="006478A3">
        <w:rPr>
          <w:rFonts w:asciiTheme="minorHAnsi" w:hAnsiTheme="minorHAnsi" w:cstheme="minorHAnsi"/>
          <w:sz w:val="18"/>
          <w:szCs w:val="18"/>
        </w:rPr>
        <w:t>4</w:t>
      </w:r>
      <w:r w:rsidRPr="006478A3">
        <w:rPr>
          <w:rFonts w:asciiTheme="minorHAnsi" w:hAnsiTheme="minorHAnsi" w:cstheme="minorHAnsi"/>
          <w:sz w:val="18"/>
          <w:szCs w:val="18"/>
        </w:rPr>
        <w:t xml:space="preserve">    WZÓR OŚWIADCZENIA WYKONAWCÓW WSPÓLNIE UBIEGAJACYCH SIĘ O UDZIELENIE ZAMÓWIENIA</w:t>
      </w:r>
    </w:p>
    <w:p w14:paraId="6BCC17AA" w14:textId="103D89F7" w:rsidR="002105B8" w:rsidRPr="006478A3" w:rsidRDefault="002105B8" w:rsidP="002105B8">
      <w:pPr>
        <w:widowControl w:val="0"/>
        <w:spacing w:line="269" w:lineRule="auto"/>
        <w:jc w:val="both"/>
        <w:rPr>
          <w:rFonts w:asciiTheme="minorHAnsi" w:hAnsiTheme="minorHAnsi" w:cstheme="minorHAnsi"/>
          <w:smallCaps/>
          <w:sz w:val="18"/>
          <w:szCs w:val="18"/>
        </w:rPr>
      </w:pPr>
      <w:r w:rsidRPr="006478A3">
        <w:rPr>
          <w:rFonts w:asciiTheme="minorHAnsi" w:hAnsiTheme="minorHAnsi" w:cstheme="minorHAnsi"/>
          <w:noProof/>
          <w:sz w:val="18"/>
          <w:szCs w:val="18"/>
          <w:lang w:eastAsia="en-US"/>
        </w:rPr>
        <w:t xml:space="preserve">Załącznik nr </w:t>
      </w:r>
      <w:r w:rsidR="00DA0177" w:rsidRPr="006478A3">
        <w:rPr>
          <w:rFonts w:asciiTheme="minorHAnsi" w:hAnsiTheme="minorHAnsi" w:cstheme="minorHAnsi"/>
          <w:noProof/>
          <w:sz w:val="18"/>
          <w:szCs w:val="18"/>
          <w:lang w:eastAsia="en-US"/>
        </w:rPr>
        <w:t>5</w:t>
      </w:r>
      <w:r w:rsidRPr="006478A3">
        <w:rPr>
          <w:rFonts w:asciiTheme="minorHAnsi" w:hAnsiTheme="minorHAnsi" w:cstheme="minorHAnsi"/>
          <w:noProof/>
          <w:sz w:val="18"/>
          <w:szCs w:val="18"/>
          <w:lang w:eastAsia="en-US"/>
        </w:rPr>
        <w:tab/>
        <w:t xml:space="preserve">  WZÓR UMOWY</w:t>
      </w:r>
    </w:p>
    <w:p w14:paraId="0FB4D231" w14:textId="43D7C283" w:rsidR="002105B8" w:rsidRPr="006478A3"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6478A3">
        <w:rPr>
          <w:rFonts w:asciiTheme="minorHAnsi" w:hAnsiTheme="minorHAnsi" w:cstheme="minorHAnsi"/>
          <w:bCs/>
          <w:kern w:val="3"/>
          <w:sz w:val="18"/>
          <w:szCs w:val="18"/>
          <w:lang w:eastAsia="zh-CN"/>
        </w:rPr>
        <w:t xml:space="preserve">Załącznik nr </w:t>
      </w:r>
      <w:r w:rsidR="00DA0177" w:rsidRPr="006478A3">
        <w:rPr>
          <w:rFonts w:asciiTheme="minorHAnsi" w:hAnsiTheme="minorHAnsi" w:cstheme="minorHAnsi"/>
          <w:bCs/>
          <w:kern w:val="3"/>
          <w:sz w:val="18"/>
          <w:szCs w:val="18"/>
          <w:lang w:eastAsia="zh-CN"/>
        </w:rPr>
        <w:t>6</w:t>
      </w:r>
      <w:r w:rsidRPr="006478A3">
        <w:rPr>
          <w:rFonts w:asciiTheme="minorHAnsi" w:hAnsiTheme="minorHAnsi" w:cstheme="minorHAnsi"/>
          <w:bCs/>
          <w:kern w:val="3"/>
          <w:sz w:val="18"/>
          <w:szCs w:val="18"/>
          <w:lang w:eastAsia="zh-CN"/>
        </w:rPr>
        <w:t xml:space="preserve">     ZESTAWIENIE CENOWE</w:t>
      </w:r>
      <w:r w:rsidR="002D68DA" w:rsidRPr="006478A3">
        <w:rPr>
          <w:rFonts w:asciiTheme="minorHAnsi" w:hAnsiTheme="minorHAnsi" w:cstheme="minorHAnsi"/>
          <w:bCs/>
          <w:kern w:val="3"/>
          <w:sz w:val="18"/>
          <w:szCs w:val="18"/>
          <w:lang w:eastAsia="zh-CN"/>
        </w:rPr>
        <w:t xml:space="preserve"> WRAZ ZE SZCZEGÓŁOWYM OPISEM PRZEDMIOTU ZAMÓWIENIA</w:t>
      </w:r>
    </w:p>
    <w:p w14:paraId="26F057FA" w14:textId="77777777" w:rsidR="009E6824" w:rsidRPr="006478A3" w:rsidRDefault="009E6824" w:rsidP="00EC0DBE">
      <w:pPr>
        <w:widowControl w:val="0"/>
        <w:jc w:val="both"/>
        <w:rPr>
          <w:rFonts w:asciiTheme="minorHAnsi" w:hAnsiTheme="minorHAnsi" w:cstheme="minorHAnsi"/>
          <w:smallCaps/>
          <w:sz w:val="18"/>
          <w:szCs w:val="18"/>
        </w:rPr>
      </w:pPr>
      <w:r w:rsidRPr="006478A3">
        <w:rPr>
          <w:rFonts w:asciiTheme="minorHAnsi" w:hAnsiTheme="minorHAnsi" w:cstheme="minorHAnsi"/>
          <w:b/>
          <w:smallCaps/>
          <w:sz w:val="18"/>
          <w:szCs w:val="18"/>
        </w:rPr>
        <w:br w:type="page"/>
      </w:r>
    </w:p>
    <w:p w14:paraId="6D6BD1CE" w14:textId="77777777" w:rsidR="009E6824" w:rsidRPr="006478A3" w:rsidRDefault="009E6824" w:rsidP="0089382A">
      <w:pPr>
        <w:keepNext/>
        <w:spacing w:before="240" w:after="120"/>
        <w:outlineLvl w:val="6"/>
        <w:rPr>
          <w:rFonts w:asciiTheme="minorHAnsi" w:hAnsiTheme="minorHAnsi" w:cstheme="minorHAnsi"/>
          <w:b/>
          <w:smallCaps/>
          <w:sz w:val="18"/>
          <w:szCs w:val="18"/>
        </w:rPr>
      </w:pPr>
      <w:r w:rsidRPr="006478A3">
        <w:rPr>
          <w:rFonts w:asciiTheme="minorHAnsi" w:hAnsiTheme="minorHAnsi" w:cstheme="minorHAnsi"/>
          <w:b/>
          <w:smallCaps/>
          <w:sz w:val="18"/>
          <w:szCs w:val="18"/>
        </w:rPr>
        <w:lastRenderedPageBreak/>
        <w:t>1.</w:t>
      </w:r>
      <w:r w:rsidRPr="006478A3">
        <w:rPr>
          <w:rFonts w:asciiTheme="minorHAnsi" w:hAnsiTheme="minorHAnsi" w:cstheme="minorHAnsi"/>
          <w:b/>
          <w:smallCaps/>
          <w:sz w:val="18"/>
          <w:szCs w:val="18"/>
        </w:rPr>
        <w:tab/>
        <w:t>POSTANOWIENIA OGÓLNE. TRYB UDZIELENIA ZAMÓWIENIA</w:t>
      </w:r>
    </w:p>
    <w:p w14:paraId="17BCB95D" w14:textId="77777777" w:rsidR="004758FD" w:rsidRPr="006478A3" w:rsidRDefault="004758FD" w:rsidP="004758FD">
      <w:pPr>
        <w:numPr>
          <w:ilvl w:val="1"/>
          <w:numId w:val="6"/>
        </w:numPr>
        <w:spacing w:before="120" w:line="276" w:lineRule="auto"/>
        <w:ind w:left="426" w:hanging="426"/>
        <w:jc w:val="both"/>
        <w:outlineLvl w:val="0"/>
        <w:rPr>
          <w:rFonts w:asciiTheme="minorHAnsi" w:eastAsia="MS Mincho" w:hAnsiTheme="minorHAnsi" w:cstheme="minorHAnsi"/>
          <w:sz w:val="18"/>
          <w:szCs w:val="18"/>
        </w:rPr>
      </w:pPr>
      <w:r w:rsidRPr="006478A3">
        <w:rPr>
          <w:rFonts w:asciiTheme="minorHAnsi" w:hAnsiTheme="minorHAnsi" w:cstheme="minorHAnsi"/>
          <w:sz w:val="18"/>
          <w:szCs w:val="18"/>
        </w:rPr>
        <w:t xml:space="preserve">Szermiercza Sportowa Szkoła Podstawowa nr 85 </w:t>
      </w:r>
      <w:r w:rsidRPr="006478A3">
        <w:rPr>
          <w:rFonts w:asciiTheme="minorHAnsi" w:hAnsiTheme="minorHAnsi" w:cstheme="minorHAnsi"/>
          <w:sz w:val="18"/>
          <w:szCs w:val="18"/>
          <w:shd w:val="clear" w:color="auto" w:fill="FFFFFF"/>
        </w:rPr>
        <w:t xml:space="preserve">im. prof. Mariana Suskiego, 50-416 Wrocław, Traugutta 37 </w:t>
      </w:r>
      <w:r w:rsidRPr="006478A3">
        <w:rPr>
          <w:rFonts w:asciiTheme="minorHAnsi" w:eastAsia="MS Mincho" w:hAnsiTheme="minorHAnsi" w:cstheme="minorHAnsi"/>
          <w:sz w:val="18"/>
          <w:szCs w:val="18"/>
        </w:rPr>
        <w:t xml:space="preserve">tel./fax </w:t>
      </w:r>
      <w:r w:rsidRPr="006478A3">
        <w:rPr>
          <w:rFonts w:asciiTheme="minorHAnsi" w:eastAsia="MS Mincho" w:hAnsiTheme="minorHAnsi" w:cstheme="minorHAnsi"/>
          <w:sz w:val="18"/>
          <w:szCs w:val="18"/>
          <w:shd w:val="clear" w:color="auto" w:fill="FFFFFF"/>
        </w:rPr>
        <w:t xml:space="preserve">+48 </w:t>
      </w:r>
      <w:r w:rsidRPr="006478A3">
        <w:rPr>
          <w:rFonts w:asciiTheme="minorHAnsi" w:hAnsiTheme="minorHAnsi" w:cstheme="minorHAnsi"/>
          <w:bCs/>
          <w:sz w:val="18"/>
          <w:szCs w:val="18"/>
          <w:bdr w:val="none" w:sz="0" w:space="0" w:color="auto" w:frame="1"/>
          <w:shd w:val="clear" w:color="auto" w:fill="FFFFFF"/>
        </w:rPr>
        <w:t>(071) 798 68 71</w:t>
      </w:r>
      <w:r w:rsidRPr="006478A3">
        <w:rPr>
          <w:rFonts w:asciiTheme="minorHAnsi" w:eastAsia="MS Mincho" w:hAnsiTheme="minorHAnsi" w:cstheme="minorHAnsi"/>
          <w:sz w:val="18"/>
          <w:szCs w:val="18"/>
          <w:shd w:val="clear" w:color="auto" w:fill="FFFFFF"/>
        </w:rPr>
        <w:t xml:space="preserve">  e-mail: </w:t>
      </w:r>
      <w:hyperlink r:id="rId8" w:history="1">
        <w:r w:rsidRPr="006478A3">
          <w:rPr>
            <w:rStyle w:val="Hipercze"/>
            <w:rFonts w:asciiTheme="minorHAnsi" w:hAnsiTheme="minorHAnsi" w:cstheme="minorHAnsi"/>
            <w:color w:val="auto"/>
            <w:sz w:val="18"/>
            <w:szCs w:val="18"/>
            <w:shd w:val="clear" w:color="auto" w:fill="FFFFFF"/>
          </w:rPr>
          <w:t>sekretariat.sp085@wroclawskaedukacja.pl</w:t>
        </w:r>
      </w:hyperlink>
      <w:r w:rsidRPr="006478A3">
        <w:rPr>
          <w:rFonts w:asciiTheme="minorHAnsi" w:hAnsiTheme="minorHAnsi" w:cstheme="minorHAnsi"/>
          <w:sz w:val="18"/>
          <w:szCs w:val="18"/>
          <w:shd w:val="clear" w:color="auto" w:fill="FFFFFF"/>
        </w:rPr>
        <w:t xml:space="preserve"> </w:t>
      </w:r>
      <w:r w:rsidRPr="006478A3">
        <w:rPr>
          <w:rFonts w:asciiTheme="minorHAnsi" w:hAnsiTheme="minorHAnsi" w:cstheme="minorHAnsi"/>
          <w:sz w:val="18"/>
          <w:szCs w:val="18"/>
        </w:rPr>
        <w:t>strona internetowa prowadzonego postępowania: https://ezamowienia.gov.pl/pl/</w:t>
      </w:r>
      <w:r w:rsidRPr="006478A3">
        <w:rPr>
          <w:rStyle w:val="Hipercze"/>
          <w:rFonts w:asciiTheme="minorHAnsi" w:hAnsiTheme="minorHAnsi" w:cstheme="minorHAnsi"/>
          <w:color w:val="auto"/>
          <w:sz w:val="18"/>
          <w:szCs w:val="18"/>
        </w:rPr>
        <w:t xml:space="preserve"> </w:t>
      </w:r>
      <w:r w:rsidRPr="006478A3">
        <w:rPr>
          <w:rFonts w:asciiTheme="minorHAnsi" w:hAnsiTheme="minorHAnsi" w:cstheme="minorHAnsi"/>
          <w:sz w:val="18"/>
          <w:szCs w:val="18"/>
        </w:rPr>
        <w:t>zwane dalej „Zamawiającym” zaprasza Wykonawców do udziału w postępowaniu o udzielenie zamówienia publicznego prowadzonego w trybie podstawowym bez przeprowadzenia negocjacji na zadanie pn.:</w:t>
      </w:r>
      <w:r w:rsidRPr="006478A3">
        <w:rPr>
          <w:rFonts w:asciiTheme="minorHAnsi" w:hAnsiTheme="minorHAnsi" w:cstheme="minorHAnsi"/>
          <w:bCs/>
          <w:sz w:val="18"/>
          <w:szCs w:val="18"/>
        </w:rPr>
        <w:t xml:space="preserve"> </w:t>
      </w:r>
    </w:p>
    <w:p w14:paraId="3E1FEB4B" w14:textId="77777777" w:rsidR="004758FD" w:rsidRPr="006478A3" w:rsidRDefault="004758FD" w:rsidP="004758FD">
      <w:pPr>
        <w:jc w:val="center"/>
        <w:rPr>
          <w:rFonts w:asciiTheme="minorHAnsi" w:hAnsiTheme="minorHAnsi" w:cstheme="minorHAnsi"/>
          <w:b/>
          <w:sz w:val="18"/>
          <w:szCs w:val="18"/>
        </w:rPr>
      </w:pPr>
      <w:r w:rsidRPr="006478A3">
        <w:rPr>
          <w:rFonts w:asciiTheme="minorHAnsi" w:hAnsiTheme="minorHAnsi" w:cstheme="minorHAnsi"/>
          <w:b/>
          <w:sz w:val="18"/>
          <w:szCs w:val="18"/>
        </w:rPr>
        <w:t xml:space="preserve">Sukcesywna dostawa produktów spożywczych dla potrzeb </w:t>
      </w:r>
      <w:r w:rsidRPr="006478A3">
        <w:rPr>
          <w:rFonts w:asciiTheme="minorHAnsi" w:hAnsiTheme="minorHAnsi" w:cstheme="minorHAnsi"/>
          <w:b/>
          <w:sz w:val="18"/>
          <w:szCs w:val="18"/>
          <w:shd w:val="clear" w:color="auto" w:fill="FFFFFF"/>
        </w:rPr>
        <w:t>Szermierczej Sportowej Szkoły Podstawowej  nr 85</w:t>
      </w:r>
      <w:r w:rsidRPr="006478A3">
        <w:rPr>
          <w:rFonts w:asciiTheme="minorHAnsi" w:hAnsiTheme="minorHAnsi" w:cstheme="minorHAnsi"/>
          <w:b/>
          <w:sz w:val="18"/>
          <w:szCs w:val="18"/>
          <w:shd w:val="clear" w:color="auto" w:fill="FFFFFF"/>
        </w:rPr>
        <w:br/>
        <w:t xml:space="preserve">im. prof. Mariana Suskiego, </w:t>
      </w:r>
      <w:r w:rsidRPr="006478A3">
        <w:rPr>
          <w:rFonts w:asciiTheme="minorHAnsi" w:hAnsiTheme="minorHAnsi" w:cstheme="minorHAnsi"/>
          <w:b/>
          <w:sz w:val="18"/>
          <w:szCs w:val="18"/>
        </w:rPr>
        <w:t xml:space="preserve"> z  podziałem na zadania. </w:t>
      </w:r>
      <w:r w:rsidRPr="006478A3">
        <w:rPr>
          <w:rFonts w:asciiTheme="minorHAnsi" w:hAnsiTheme="minorHAnsi" w:cstheme="minorHAnsi"/>
          <w:b/>
          <w:sz w:val="18"/>
          <w:szCs w:val="18"/>
        </w:rPr>
        <w:br/>
      </w:r>
    </w:p>
    <w:p w14:paraId="7FDAA7D0" w14:textId="7C6884B8" w:rsidR="00F73BE7" w:rsidRPr="006478A3" w:rsidRDefault="00F73BE7" w:rsidP="000351F3">
      <w:pPr>
        <w:numPr>
          <w:ilvl w:val="1"/>
          <w:numId w:val="54"/>
        </w:numPr>
        <w:spacing w:before="120"/>
        <w:ind w:left="567" w:hanging="567"/>
        <w:jc w:val="both"/>
        <w:outlineLvl w:val="0"/>
        <w:rPr>
          <w:rFonts w:asciiTheme="minorHAnsi" w:hAnsiTheme="minorHAnsi" w:cstheme="minorHAnsi"/>
          <w:b/>
          <w:bCs/>
          <w:sz w:val="18"/>
          <w:szCs w:val="18"/>
        </w:rPr>
      </w:pPr>
      <w:r w:rsidRPr="006478A3">
        <w:rPr>
          <w:rFonts w:asciiTheme="minorHAnsi" w:hAnsiTheme="minorHAnsi" w:cstheme="minorHAnsi"/>
          <w:sz w:val="18"/>
          <w:szCs w:val="18"/>
        </w:rPr>
        <w:t xml:space="preserve">Ogłoszenie o zamówieniu  zamieszczono w Biuletynie Zamówień Publicznych oraz na </w:t>
      </w:r>
      <w:r w:rsidR="00C13D2F" w:rsidRPr="006478A3">
        <w:rPr>
          <w:rFonts w:asciiTheme="minorHAnsi" w:hAnsiTheme="minorHAnsi" w:cstheme="minorHAnsi"/>
          <w:sz w:val="18"/>
          <w:szCs w:val="18"/>
        </w:rPr>
        <w:t>platformie e-</w:t>
      </w:r>
      <w:proofErr w:type="spellStart"/>
      <w:r w:rsidR="00C13D2F" w:rsidRPr="006478A3">
        <w:rPr>
          <w:rFonts w:asciiTheme="minorHAnsi" w:hAnsiTheme="minorHAnsi" w:cstheme="minorHAnsi"/>
          <w:sz w:val="18"/>
          <w:szCs w:val="18"/>
        </w:rPr>
        <w:t>zamowienia</w:t>
      </w:r>
      <w:proofErr w:type="spellEnd"/>
      <w:r w:rsidR="00C13D2F" w:rsidRPr="006478A3">
        <w:rPr>
          <w:rFonts w:asciiTheme="minorHAnsi" w:hAnsiTheme="minorHAnsi" w:cstheme="minorHAnsi"/>
          <w:sz w:val="18"/>
          <w:szCs w:val="18"/>
        </w:rPr>
        <w:t>.</w:t>
      </w:r>
    </w:p>
    <w:p w14:paraId="0264DE43" w14:textId="77777777" w:rsidR="009E6824" w:rsidRPr="006478A3" w:rsidRDefault="009E6824" w:rsidP="000351F3">
      <w:pPr>
        <w:numPr>
          <w:ilvl w:val="1"/>
          <w:numId w:val="54"/>
        </w:numPr>
        <w:spacing w:before="120"/>
        <w:ind w:left="567" w:hanging="567"/>
        <w:jc w:val="both"/>
        <w:outlineLvl w:val="0"/>
        <w:rPr>
          <w:rFonts w:asciiTheme="minorHAnsi" w:hAnsiTheme="minorHAnsi" w:cstheme="minorHAnsi"/>
          <w:sz w:val="18"/>
          <w:szCs w:val="18"/>
        </w:rPr>
      </w:pPr>
      <w:r w:rsidRPr="006478A3">
        <w:rPr>
          <w:rFonts w:asciiTheme="minorHAnsi" w:hAnsiTheme="minorHAnsi" w:cstheme="minorHAnsi"/>
          <w:sz w:val="18"/>
          <w:szCs w:val="18"/>
        </w:rPr>
        <w:t>Wykonawca winien zapoznać się ze wszystkimi wymaganiami określonymi w niniejszej Specyfikacji i złożyć ofertę zgodnie z jej wymaganiami.</w:t>
      </w:r>
    </w:p>
    <w:p w14:paraId="72AF6204" w14:textId="50D9CC12" w:rsidR="009E6824" w:rsidRPr="006478A3" w:rsidRDefault="00AC3DB0" w:rsidP="000351F3">
      <w:pPr>
        <w:numPr>
          <w:ilvl w:val="1"/>
          <w:numId w:val="54"/>
        </w:numPr>
        <w:tabs>
          <w:tab w:val="left" w:pos="426"/>
        </w:tabs>
        <w:spacing w:before="120"/>
        <w:ind w:left="0" w:firstLine="0"/>
        <w:jc w:val="both"/>
        <w:outlineLvl w:val="0"/>
        <w:rPr>
          <w:rFonts w:asciiTheme="minorHAnsi" w:hAnsiTheme="minorHAnsi" w:cstheme="minorHAnsi"/>
          <w:sz w:val="18"/>
          <w:szCs w:val="18"/>
        </w:rPr>
      </w:pPr>
      <w:r w:rsidRPr="006478A3">
        <w:rPr>
          <w:rFonts w:asciiTheme="minorHAnsi" w:hAnsiTheme="minorHAnsi" w:cstheme="minorHAnsi"/>
          <w:sz w:val="18"/>
          <w:szCs w:val="18"/>
        </w:rPr>
        <w:t xml:space="preserve">  </w:t>
      </w:r>
      <w:r w:rsidR="009E6824" w:rsidRPr="006478A3">
        <w:rPr>
          <w:rFonts w:asciiTheme="minorHAnsi" w:hAnsiTheme="minorHAnsi" w:cstheme="minorHAnsi"/>
          <w:sz w:val="18"/>
          <w:szCs w:val="18"/>
        </w:rPr>
        <w:t xml:space="preserve"> Zamawiający pracuje od poniedziałku do piątku w godzinach: </w:t>
      </w:r>
      <w:r w:rsidR="00D345F3" w:rsidRPr="006478A3">
        <w:rPr>
          <w:rFonts w:asciiTheme="minorHAnsi" w:hAnsiTheme="minorHAnsi" w:cstheme="minorHAnsi"/>
          <w:sz w:val="18"/>
          <w:szCs w:val="18"/>
        </w:rPr>
        <w:t xml:space="preserve">poniedziałek - piątek od </w:t>
      </w:r>
      <w:r w:rsidR="00975F44" w:rsidRPr="006478A3">
        <w:rPr>
          <w:rFonts w:asciiTheme="minorHAnsi" w:hAnsiTheme="minorHAnsi" w:cstheme="minorHAnsi"/>
          <w:sz w:val="18"/>
          <w:szCs w:val="18"/>
        </w:rPr>
        <w:t>8:00-15:00</w:t>
      </w:r>
      <w:r w:rsidR="00E82002" w:rsidRPr="006478A3">
        <w:rPr>
          <w:rFonts w:asciiTheme="minorHAnsi" w:hAnsiTheme="minorHAnsi" w:cstheme="minorHAnsi"/>
          <w:sz w:val="18"/>
          <w:szCs w:val="18"/>
        </w:rPr>
        <w:t>.</w:t>
      </w:r>
    </w:p>
    <w:p w14:paraId="4D501DB4" w14:textId="02FE5D1E" w:rsidR="009E6824" w:rsidRPr="006478A3" w:rsidRDefault="009E6824" w:rsidP="000351F3">
      <w:pPr>
        <w:numPr>
          <w:ilvl w:val="1"/>
          <w:numId w:val="54"/>
        </w:numPr>
        <w:spacing w:before="120"/>
        <w:ind w:left="567" w:hanging="567"/>
        <w:jc w:val="both"/>
        <w:outlineLvl w:val="0"/>
        <w:rPr>
          <w:rFonts w:asciiTheme="minorHAnsi" w:hAnsiTheme="minorHAnsi" w:cstheme="minorHAnsi"/>
          <w:sz w:val="18"/>
          <w:szCs w:val="18"/>
        </w:rPr>
      </w:pPr>
      <w:r w:rsidRPr="006478A3">
        <w:rPr>
          <w:rFonts w:asciiTheme="minorHAnsi" w:hAnsiTheme="minorHAnsi" w:cstheme="minorHAnsi"/>
          <w:sz w:val="18"/>
          <w:szCs w:val="18"/>
        </w:rPr>
        <w:t>Postępowanie prowadzone jest zgodnie z ustawą z dnia 11 września 2019 r. - Prawo zamówień publicznych (</w:t>
      </w:r>
      <w:r w:rsidR="00580F9D" w:rsidRPr="006478A3">
        <w:rPr>
          <w:rFonts w:asciiTheme="minorHAnsi" w:hAnsiTheme="minorHAnsi" w:cstheme="minorHAnsi"/>
          <w:sz w:val="18"/>
          <w:szCs w:val="18"/>
        </w:rPr>
        <w:t xml:space="preserve">tj. </w:t>
      </w:r>
      <w:r w:rsidRPr="006478A3">
        <w:rPr>
          <w:rFonts w:asciiTheme="minorHAnsi" w:hAnsiTheme="minorHAnsi" w:cstheme="minorHAnsi"/>
          <w:sz w:val="18"/>
          <w:szCs w:val="18"/>
        </w:rPr>
        <w:t>Dz. U. z </w:t>
      </w:r>
      <w:r w:rsidR="00580F9D" w:rsidRPr="006478A3">
        <w:rPr>
          <w:rFonts w:asciiTheme="minorHAnsi" w:hAnsiTheme="minorHAnsi" w:cstheme="minorHAnsi"/>
          <w:sz w:val="18"/>
          <w:szCs w:val="18"/>
        </w:rPr>
        <w:t>20</w:t>
      </w:r>
      <w:r w:rsidR="003D6FF1" w:rsidRPr="006478A3">
        <w:rPr>
          <w:rFonts w:asciiTheme="minorHAnsi" w:hAnsiTheme="minorHAnsi" w:cstheme="minorHAnsi"/>
          <w:sz w:val="18"/>
          <w:szCs w:val="18"/>
        </w:rPr>
        <w:t>2</w:t>
      </w:r>
      <w:r w:rsidR="00FB0A0E">
        <w:rPr>
          <w:rFonts w:asciiTheme="minorHAnsi" w:hAnsiTheme="minorHAnsi" w:cstheme="minorHAnsi"/>
          <w:sz w:val="18"/>
          <w:szCs w:val="18"/>
        </w:rPr>
        <w:t>4</w:t>
      </w:r>
      <w:r w:rsidRPr="006478A3">
        <w:rPr>
          <w:rFonts w:asciiTheme="minorHAnsi" w:hAnsiTheme="minorHAnsi" w:cstheme="minorHAnsi"/>
          <w:sz w:val="18"/>
          <w:szCs w:val="18"/>
        </w:rPr>
        <w:t xml:space="preserve">r. poz. </w:t>
      </w:r>
      <w:r w:rsidR="00FB0A0E">
        <w:rPr>
          <w:rFonts w:asciiTheme="minorHAnsi" w:hAnsiTheme="minorHAnsi" w:cstheme="minorHAnsi"/>
          <w:sz w:val="18"/>
          <w:szCs w:val="18"/>
        </w:rPr>
        <w:t>1320 tj.</w:t>
      </w:r>
      <w:r w:rsidR="00C13D2F" w:rsidRPr="006478A3">
        <w:rPr>
          <w:rFonts w:asciiTheme="minorHAnsi" w:hAnsiTheme="minorHAnsi" w:cstheme="minorHAnsi"/>
          <w:sz w:val="18"/>
          <w:szCs w:val="18"/>
        </w:rPr>
        <w:t xml:space="preserve"> )</w:t>
      </w:r>
      <w:r w:rsidRPr="006478A3">
        <w:rPr>
          <w:rFonts w:asciiTheme="minorHAnsi" w:hAnsiTheme="minorHAnsi" w:cstheme="minorHAnsi"/>
          <w:bCs/>
          <w:sz w:val="18"/>
          <w:szCs w:val="18"/>
        </w:rPr>
        <w:t xml:space="preserve"> </w:t>
      </w:r>
      <w:r w:rsidRPr="006478A3">
        <w:rPr>
          <w:rFonts w:asciiTheme="minorHAnsi" w:hAnsiTheme="minorHAnsi" w:cstheme="minorHAnsi"/>
          <w:sz w:val="18"/>
          <w:szCs w:val="18"/>
        </w:rPr>
        <w:t xml:space="preserve">zwaną dalej „ustawą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„ustawą” lub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w:t>
      </w:r>
    </w:p>
    <w:p w14:paraId="159062AD" w14:textId="77777777" w:rsidR="009E6824" w:rsidRPr="006478A3" w:rsidRDefault="009E6824" w:rsidP="000351F3">
      <w:pPr>
        <w:numPr>
          <w:ilvl w:val="1"/>
          <w:numId w:val="54"/>
        </w:numPr>
        <w:spacing w:before="120"/>
        <w:ind w:left="567" w:hanging="567"/>
        <w:jc w:val="both"/>
        <w:outlineLvl w:val="0"/>
        <w:rPr>
          <w:rFonts w:asciiTheme="minorHAnsi" w:hAnsiTheme="minorHAnsi" w:cstheme="minorHAnsi"/>
          <w:sz w:val="18"/>
          <w:szCs w:val="18"/>
        </w:rPr>
      </w:pPr>
      <w:r w:rsidRPr="006478A3">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F2649FB" w14:textId="77777777" w:rsidR="009E6824" w:rsidRPr="006478A3" w:rsidRDefault="009E6824" w:rsidP="000351F3">
      <w:pPr>
        <w:numPr>
          <w:ilvl w:val="1"/>
          <w:numId w:val="54"/>
        </w:numPr>
        <w:spacing w:before="120"/>
        <w:ind w:left="567" w:hanging="567"/>
        <w:jc w:val="both"/>
        <w:outlineLvl w:val="0"/>
        <w:rPr>
          <w:rFonts w:asciiTheme="minorHAnsi" w:hAnsiTheme="minorHAnsi" w:cstheme="minorHAnsi"/>
          <w:sz w:val="18"/>
          <w:szCs w:val="18"/>
        </w:rPr>
      </w:pPr>
      <w:r w:rsidRPr="006478A3">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AF118CB" w14:textId="77777777" w:rsidR="009E6824" w:rsidRPr="006478A3" w:rsidRDefault="009E6824" w:rsidP="000351F3">
      <w:pPr>
        <w:numPr>
          <w:ilvl w:val="1"/>
          <w:numId w:val="54"/>
        </w:numPr>
        <w:spacing w:before="120"/>
        <w:ind w:left="567" w:hanging="567"/>
        <w:jc w:val="both"/>
        <w:outlineLvl w:val="0"/>
        <w:rPr>
          <w:rFonts w:asciiTheme="minorHAnsi" w:hAnsiTheme="minorHAnsi" w:cstheme="minorHAnsi"/>
          <w:sz w:val="18"/>
          <w:szCs w:val="18"/>
        </w:rPr>
      </w:pPr>
      <w:r w:rsidRPr="006478A3">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6E511230" w14:textId="77777777" w:rsidR="009E6824" w:rsidRPr="006478A3" w:rsidRDefault="009E6824" w:rsidP="000351F3">
      <w:pPr>
        <w:numPr>
          <w:ilvl w:val="1"/>
          <w:numId w:val="54"/>
        </w:numPr>
        <w:spacing w:before="120"/>
        <w:ind w:left="567" w:hanging="567"/>
        <w:jc w:val="both"/>
        <w:outlineLvl w:val="0"/>
        <w:rPr>
          <w:rFonts w:asciiTheme="minorHAnsi" w:hAnsiTheme="minorHAnsi" w:cstheme="minorHAnsi"/>
          <w:sz w:val="18"/>
          <w:szCs w:val="18"/>
        </w:rPr>
      </w:pPr>
      <w:r w:rsidRPr="006478A3">
        <w:rPr>
          <w:rFonts w:asciiTheme="minorHAnsi" w:hAnsiTheme="minorHAnsi" w:cstheme="minorHAnsi"/>
          <w:sz w:val="18"/>
          <w:szCs w:val="18"/>
        </w:rPr>
        <w:t>Zamawiający nie przewiduje:</w:t>
      </w:r>
    </w:p>
    <w:p w14:paraId="3733B19A" w14:textId="77777777" w:rsidR="009E6824" w:rsidRPr="006478A3"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6478A3">
        <w:rPr>
          <w:rFonts w:asciiTheme="minorHAnsi" w:hAnsiTheme="minorHAnsi" w:cstheme="minorHAnsi"/>
          <w:sz w:val="18"/>
          <w:szCs w:val="18"/>
        </w:rPr>
        <w:t>zebrania Wykonawców,</w:t>
      </w:r>
    </w:p>
    <w:p w14:paraId="553125A7" w14:textId="77777777" w:rsidR="009E6824" w:rsidRPr="006478A3"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6478A3">
        <w:rPr>
          <w:rFonts w:asciiTheme="minorHAnsi" w:hAnsiTheme="minorHAnsi" w:cstheme="minorHAnsi"/>
          <w:sz w:val="18"/>
          <w:szCs w:val="18"/>
        </w:rPr>
        <w:t>zawarcia umowy ramowej,</w:t>
      </w:r>
    </w:p>
    <w:p w14:paraId="597E6729" w14:textId="77777777" w:rsidR="009E6824" w:rsidRPr="006478A3"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6478A3">
        <w:rPr>
          <w:rFonts w:asciiTheme="minorHAnsi" w:hAnsiTheme="minorHAnsi" w:cstheme="minorHAnsi"/>
          <w:sz w:val="18"/>
          <w:szCs w:val="18"/>
        </w:rPr>
        <w:t>złożenia oferty po sprawdzeniu dokumentów niezbędnych do realizacji zamówienia dostępnych na miejscu u Zamawiającego,</w:t>
      </w:r>
    </w:p>
    <w:p w14:paraId="61487486" w14:textId="77777777" w:rsidR="009E6824" w:rsidRPr="006478A3"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6478A3">
        <w:rPr>
          <w:rFonts w:asciiTheme="minorHAnsi" w:hAnsiTheme="minorHAnsi" w:cstheme="minorHAnsi"/>
          <w:sz w:val="18"/>
          <w:szCs w:val="18"/>
        </w:rPr>
        <w:t>możliwości ubiegania się o udzielenie zamówienia wyłącznie przez Wykonawców, o których mowa w art. 94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w:t>
      </w:r>
    </w:p>
    <w:p w14:paraId="33AB1059" w14:textId="77777777" w:rsidR="009E6824" w:rsidRPr="006478A3"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6478A3">
        <w:rPr>
          <w:rFonts w:asciiTheme="minorHAnsi" w:hAnsiTheme="minorHAnsi" w:cstheme="minorHAnsi"/>
          <w:sz w:val="18"/>
          <w:szCs w:val="18"/>
        </w:rPr>
        <w:t xml:space="preserve">wymagań w zakresie zatrudnienia osób, o których mowa w art. 96 ust. 2 pkt 2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w:t>
      </w:r>
    </w:p>
    <w:p w14:paraId="449EEDBD" w14:textId="77777777" w:rsidR="009E6824" w:rsidRPr="006478A3"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6478A3">
        <w:rPr>
          <w:rFonts w:asciiTheme="minorHAnsi" w:hAnsiTheme="minorHAnsi" w:cstheme="minorHAnsi"/>
          <w:sz w:val="18"/>
          <w:szCs w:val="18"/>
        </w:rPr>
        <w:t>wyboru najkorzystniejszej oferty z zastosowaniem aukcji elektronicznej,</w:t>
      </w:r>
    </w:p>
    <w:p w14:paraId="20134979" w14:textId="77777777" w:rsidR="009E6824" w:rsidRPr="006478A3"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6478A3">
        <w:rPr>
          <w:rFonts w:asciiTheme="minorHAnsi" w:hAnsiTheme="minorHAnsi" w:cstheme="minorHAnsi"/>
          <w:sz w:val="18"/>
          <w:szCs w:val="18"/>
          <w:lang w:eastAsia="pl-PL"/>
        </w:rPr>
        <w:t>zwrotu kosztów udziału w postępowaniu,</w:t>
      </w:r>
    </w:p>
    <w:p w14:paraId="1EF66A52" w14:textId="77777777" w:rsidR="009E6824" w:rsidRPr="006478A3"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6478A3">
        <w:rPr>
          <w:rFonts w:asciiTheme="minorHAnsi" w:hAnsiTheme="minorHAnsi" w:cstheme="minorHAnsi"/>
          <w:sz w:val="18"/>
          <w:szCs w:val="18"/>
          <w:lang w:eastAsia="pl-PL"/>
        </w:rPr>
        <w:t>wyboru najkorzystniejszej oferty z możliwością prowadzenia negocjacji.</w:t>
      </w:r>
    </w:p>
    <w:p w14:paraId="6E598A94" w14:textId="77777777" w:rsidR="00BB7623" w:rsidRPr="006478A3" w:rsidRDefault="00BB7623" w:rsidP="000351F3">
      <w:pPr>
        <w:pStyle w:val="Akapitzlist"/>
        <w:numPr>
          <w:ilvl w:val="1"/>
          <w:numId w:val="54"/>
        </w:numPr>
        <w:spacing w:before="120"/>
        <w:ind w:left="567" w:hanging="567"/>
        <w:rPr>
          <w:rFonts w:asciiTheme="minorHAnsi" w:hAnsiTheme="minorHAnsi" w:cstheme="minorHAnsi"/>
          <w:sz w:val="18"/>
          <w:szCs w:val="18"/>
        </w:rPr>
      </w:pPr>
      <w:r w:rsidRPr="006478A3">
        <w:rPr>
          <w:rFonts w:asciiTheme="minorHAnsi" w:hAnsiTheme="minorHAnsi" w:cstheme="minorHAnsi"/>
          <w:sz w:val="18"/>
          <w:szCs w:val="18"/>
        </w:rPr>
        <w:t>Zamawiający</w:t>
      </w:r>
      <w:r w:rsidR="004F79FD" w:rsidRPr="006478A3">
        <w:rPr>
          <w:rFonts w:asciiTheme="minorHAnsi" w:hAnsiTheme="minorHAnsi" w:cstheme="minorHAnsi"/>
          <w:sz w:val="18"/>
          <w:szCs w:val="18"/>
        </w:rPr>
        <w:t xml:space="preserve"> nie</w:t>
      </w:r>
      <w:r w:rsidRPr="006478A3">
        <w:rPr>
          <w:rFonts w:asciiTheme="minorHAnsi" w:hAnsiTheme="minorHAnsi" w:cstheme="minorHAnsi"/>
          <w:sz w:val="18"/>
          <w:szCs w:val="18"/>
        </w:rPr>
        <w:t xml:space="preserve"> przewiduje udzielenie zamówień o których mowa w art. 214 ust. 1 pkt. 8 ustawy PZP.</w:t>
      </w:r>
    </w:p>
    <w:p w14:paraId="7C2631D8" w14:textId="77777777" w:rsidR="009E6824" w:rsidRPr="006478A3" w:rsidRDefault="009E6824" w:rsidP="000351F3">
      <w:pPr>
        <w:pStyle w:val="Akapitzlist"/>
        <w:numPr>
          <w:ilvl w:val="1"/>
          <w:numId w:val="54"/>
        </w:numPr>
        <w:spacing w:before="120"/>
        <w:ind w:left="567" w:hanging="567"/>
        <w:rPr>
          <w:rFonts w:asciiTheme="minorHAnsi" w:hAnsiTheme="minorHAnsi" w:cstheme="minorHAnsi"/>
          <w:sz w:val="18"/>
          <w:szCs w:val="18"/>
        </w:rPr>
      </w:pPr>
      <w:r w:rsidRPr="006478A3">
        <w:rPr>
          <w:rFonts w:asciiTheme="minorHAnsi" w:hAnsiTheme="minorHAnsi" w:cstheme="minorHAnsi"/>
          <w:sz w:val="18"/>
          <w:szCs w:val="18"/>
        </w:rPr>
        <w:t>Zamawiający nie żąda złożenia przedmiotowych środków dowodowych w niniejszym postępowaniu.</w:t>
      </w:r>
    </w:p>
    <w:p w14:paraId="605322D4" w14:textId="77777777" w:rsidR="009E6824" w:rsidRPr="006478A3" w:rsidRDefault="009E6824" w:rsidP="000351F3">
      <w:pPr>
        <w:pStyle w:val="Akapitzlist"/>
        <w:numPr>
          <w:ilvl w:val="0"/>
          <w:numId w:val="54"/>
        </w:numPr>
        <w:spacing w:before="240"/>
        <w:ind w:left="567" w:hanging="567"/>
        <w:jc w:val="both"/>
        <w:outlineLvl w:val="0"/>
        <w:rPr>
          <w:rFonts w:asciiTheme="minorHAnsi" w:hAnsiTheme="minorHAnsi" w:cstheme="minorHAnsi"/>
          <w:sz w:val="18"/>
          <w:szCs w:val="18"/>
        </w:rPr>
      </w:pPr>
      <w:r w:rsidRPr="006478A3">
        <w:rPr>
          <w:rFonts w:asciiTheme="minorHAnsi" w:hAnsiTheme="minorHAnsi" w:cstheme="minorHAnsi"/>
          <w:b/>
          <w:sz w:val="18"/>
          <w:szCs w:val="18"/>
        </w:rPr>
        <w:t>OCHRONA DANYCH OSOBOWYCH</w:t>
      </w:r>
    </w:p>
    <w:p w14:paraId="7FD885AA" w14:textId="77777777" w:rsidR="004758FD" w:rsidRPr="006478A3" w:rsidRDefault="004758FD" w:rsidP="004758FD">
      <w:pPr>
        <w:tabs>
          <w:tab w:val="left" w:pos="426"/>
          <w:tab w:val="left" w:pos="851"/>
        </w:tabs>
        <w:spacing w:before="120"/>
        <w:ind w:left="426"/>
        <w:jc w:val="both"/>
        <w:outlineLvl w:val="0"/>
        <w:rPr>
          <w:rFonts w:asciiTheme="minorHAnsi" w:hAnsiTheme="minorHAnsi" w:cstheme="minorHAnsi"/>
          <w:sz w:val="18"/>
          <w:szCs w:val="18"/>
        </w:rPr>
      </w:pPr>
      <w:r w:rsidRPr="006478A3">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308CD3E1" w14:textId="77777777" w:rsidR="004758FD" w:rsidRPr="006478A3" w:rsidRDefault="004758FD" w:rsidP="004758FD">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6478A3">
        <w:rPr>
          <w:rFonts w:asciiTheme="minorHAnsi" w:hAnsiTheme="minorHAnsi" w:cstheme="minorHAnsi"/>
          <w:sz w:val="18"/>
          <w:szCs w:val="18"/>
        </w:rPr>
        <w:t xml:space="preserve">Administratorem Danych Osobowych w Szermierczej Sportowej Szkole Podstawowej nr 85  jest Dyrektor jednostki, adres: Wrocław ul. Traugutta 37, nr kontaktowy </w:t>
      </w:r>
      <w:r w:rsidRPr="006478A3">
        <w:rPr>
          <w:rFonts w:asciiTheme="minorHAnsi" w:eastAsia="MS Mincho" w:hAnsiTheme="minorHAnsi" w:cstheme="minorHAnsi"/>
          <w:sz w:val="18"/>
          <w:szCs w:val="18"/>
          <w:shd w:val="clear" w:color="auto" w:fill="FFFFFF"/>
        </w:rPr>
        <w:t xml:space="preserve">/71/ 798 68 71 </w:t>
      </w:r>
      <w:r w:rsidRPr="006478A3">
        <w:rPr>
          <w:rFonts w:asciiTheme="minorHAnsi" w:hAnsiTheme="minorHAnsi" w:cstheme="minorHAnsi"/>
          <w:sz w:val="18"/>
          <w:szCs w:val="18"/>
        </w:rPr>
        <w:t>w godzinach pracy Zamawiającego tj. pomiędzy 08:00 -16:00  od poniedziałku do piątku.</w:t>
      </w:r>
    </w:p>
    <w:p w14:paraId="25A921CD" w14:textId="33D66199" w:rsidR="004758FD" w:rsidRPr="006478A3" w:rsidRDefault="004758FD" w:rsidP="004758FD">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6478A3">
        <w:rPr>
          <w:rFonts w:asciiTheme="minorHAnsi" w:hAnsiTheme="minorHAnsi" w:cstheme="minorHAnsi"/>
          <w:sz w:val="18"/>
          <w:szCs w:val="18"/>
        </w:rPr>
        <w:t xml:space="preserve">Inspektor Ochrony Danych Osobowych SP 85    dostępny jest pod adresem email: </w:t>
      </w:r>
      <w:hyperlink r:id="rId9" w:history="1">
        <w:r w:rsidR="00777F8C" w:rsidRPr="006478A3">
          <w:rPr>
            <w:rStyle w:val="Hipercze"/>
            <w:rFonts w:asciiTheme="minorHAnsi" w:hAnsiTheme="minorHAnsi" w:cstheme="minorHAnsi"/>
            <w:sz w:val="18"/>
            <w:szCs w:val="18"/>
          </w:rPr>
          <w:t>inspektor@coreconsulting.pl</w:t>
        </w:r>
      </w:hyperlink>
    </w:p>
    <w:p w14:paraId="64827EC0" w14:textId="77777777" w:rsidR="004758FD" w:rsidRPr="006478A3" w:rsidRDefault="004758FD" w:rsidP="004758FD">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6478A3">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7D457E50" w14:textId="64E0CE04" w:rsidR="004758FD" w:rsidRPr="006478A3" w:rsidRDefault="004758FD" w:rsidP="004758FD">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6478A3">
        <w:rPr>
          <w:rFonts w:asciiTheme="minorHAnsi" w:hAnsiTheme="minorHAnsi" w:cstheme="minorHAnsi"/>
          <w:sz w:val="18"/>
          <w:szCs w:val="18"/>
        </w:rPr>
        <w:t xml:space="preserve">Odbiorcami Państwa danych osobowych będą osoby lub podmioty, którym udostępniona zostanie dokumentacja </w:t>
      </w:r>
      <w:r w:rsidR="00777F8C" w:rsidRPr="006478A3">
        <w:rPr>
          <w:rFonts w:asciiTheme="minorHAnsi" w:hAnsiTheme="minorHAnsi" w:cstheme="minorHAnsi"/>
          <w:sz w:val="18"/>
          <w:szCs w:val="18"/>
        </w:rPr>
        <w:t>postępowania w oparciu przepisy</w:t>
      </w:r>
      <w:r w:rsidRPr="006478A3">
        <w:rPr>
          <w:rFonts w:asciiTheme="minorHAnsi" w:hAnsiTheme="minorHAnsi" w:cstheme="minorHAnsi"/>
          <w:sz w:val="18"/>
          <w:szCs w:val="18"/>
        </w:rPr>
        <w:t xml:space="preserve"> ustawy z dnia 11 września 2019 r. – Prawo zamówień publicznych;</w:t>
      </w:r>
    </w:p>
    <w:p w14:paraId="6E0BB8D9" w14:textId="77777777" w:rsidR="004758FD" w:rsidRPr="006478A3" w:rsidRDefault="004758FD" w:rsidP="004758FD">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6478A3">
        <w:rPr>
          <w:rFonts w:asciiTheme="minorHAnsi" w:hAnsiTheme="minorHAnsi" w:cstheme="minorHAnsi"/>
          <w:sz w:val="18"/>
          <w:szCs w:val="18"/>
        </w:rPr>
        <w:t xml:space="preserve">Państwa dane osobowe będą przechowywane, zgodnie z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52BF4B5A" w14:textId="77777777" w:rsidR="004758FD" w:rsidRPr="006478A3" w:rsidRDefault="004758FD" w:rsidP="004758FD">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6478A3">
        <w:rPr>
          <w:rFonts w:asciiTheme="minorHAnsi" w:hAnsiTheme="minorHAnsi" w:cstheme="minorHAnsi"/>
          <w:sz w:val="18"/>
          <w:szCs w:val="18"/>
        </w:rPr>
        <w:lastRenderedPageBreak/>
        <w:t xml:space="preserve">Obowiązek podania przez Państwa danych osobowych bezpośrednio Państwa dotyczących jest wymogiem ustawowym określonym w przepisach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xml:space="preserve">;  </w:t>
      </w:r>
    </w:p>
    <w:p w14:paraId="0FBA928A" w14:textId="77777777" w:rsidR="004758FD" w:rsidRPr="006478A3" w:rsidRDefault="004758FD" w:rsidP="004758FD">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6478A3">
        <w:rPr>
          <w:rFonts w:asciiTheme="minorHAnsi" w:hAnsiTheme="minorHAnsi" w:cstheme="minorHAnsi"/>
          <w:sz w:val="18"/>
          <w:szCs w:val="18"/>
        </w:rPr>
        <w:t>W odniesieniu do Państwa danych osobowych decyzje nie będą podejmowane w sposób zautomatyzowany, stosowanie do art. 22 RODO;</w:t>
      </w:r>
    </w:p>
    <w:p w14:paraId="03947F9E" w14:textId="77777777" w:rsidR="004758FD" w:rsidRPr="006478A3" w:rsidRDefault="004758FD" w:rsidP="004758FD">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6478A3">
        <w:rPr>
          <w:rFonts w:asciiTheme="minorHAnsi" w:hAnsiTheme="minorHAnsi" w:cstheme="minorHAnsi"/>
          <w:sz w:val="18"/>
          <w:szCs w:val="18"/>
        </w:rPr>
        <w:t>Posiadają Państwo:</w:t>
      </w:r>
    </w:p>
    <w:p w14:paraId="72F08ED0" w14:textId="77777777" w:rsidR="004758FD" w:rsidRPr="006478A3" w:rsidRDefault="004758FD" w:rsidP="004758FD">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6478A3">
        <w:rPr>
          <w:rFonts w:asciiTheme="minorHAnsi" w:hAnsiTheme="minorHAnsi" w:cstheme="minorHAnsi"/>
          <w:sz w:val="18"/>
          <w:szCs w:val="18"/>
        </w:rPr>
        <w:t>na podstawie art. 15 RODO prawo dostępu do danych osobowych Państwa dotyczących;</w:t>
      </w:r>
    </w:p>
    <w:p w14:paraId="11A3A72B" w14:textId="77777777" w:rsidR="004758FD" w:rsidRPr="006478A3" w:rsidRDefault="004758FD" w:rsidP="004758FD">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6478A3">
        <w:rPr>
          <w:rFonts w:asciiTheme="minorHAnsi" w:hAnsiTheme="minorHAnsi" w:cstheme="minorHAnsi"/>
          <w:sz w:val="18"/>
          <w:szCs w:val="18"/>
        </w:rPr>
        <w:t>na podstawie art. 16 RODO prawo do sprostowania Państwa danych osobowych</w:t>
      </w:r>
      <w:r w:rsidRPr="006478A3">
        <w:rPr>
          <w:rStyle w:val="Odwoanieprzypisudolnego"/>
          <w:rFonts w:asciiTheme="minorHAnsi" w:hAnsiTheme="minorHAnsi" w:cstheme="minorHAnsi"/>
          <w:sz w:val="18"/>
          <w:szCs w:val="18"/>
        </w:rPr>
        <w:footnoteReference w:id="1"/>
      </w:r>
      <w:r w:rsidRPr="006478A3">
        <w:rPr>
          <w:rFonts w:asciiTheme="minorHAnsi" w:hAnsiTheme="minorHAnsi" w:cstheme="minorHAnsi"/>
          <w:sz w:val="18"/>
          <w:szCs w:val="18"/>
        </w:rPr>
        <w:t>;</w:t>
      </w:r>
    </w:p>
    <w:p w14:paraId="4E50DBC9" w14:textId="77777777" w:rsidR="004758FD" w:rsidRPr="006478A3" w:rsidRDefault="004758FD" w:rsidP="004758FD">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6478A3">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6478A3">
        <w:rPr>
          <w:rStyle w:val="Odwoanieprzypisudolnego"/>
          <w:rFonts w:asciiTheme="minorHAnsi" w:hAnsiTheme="minorHAnsi" w:cstheme="minorHAnsi"/>
          <w:sz w:val="18"/>
          <w:szCs w:val="18"/>
        </w:rPr>
        <w:footnoteReference w:id="2"/>
      </w:r>
      <w:r w:rsidRPr="006478A3">
        <w:rPr>
          <w:rFonts w:asciiTheme="minorHAnsi" w:hAnsiTheme="minorHAnsi" w:cstheme="minorHAnsi"/>
          <w:sz w:val="18"/>
          <w:szCs w:val="18"/>
        </w:rPr>
        <w:t xml:space="preserve">;  </w:t>
      </w:r>
    </w:p>
    <w:p w14:paraId="0F0C8C95" w14:textId="77777777" w:rsidR="004758FD" w:rsidRPr="006478A3" w:rsidRDefault="004758FD" w:rsidP="004758FD">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6478A3">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6F79EC72" w14:textId="77777777" w:rsidR="004758FD" w:rsidRPr="006478A3" w:rsidRDefault="004758FD" w:rsidP="004758FD">
      <w:pPr>
        <w:pStyle w:val="Akapitzlist"/>
        <w:numPr>
          <w:ilvl w:val="1"/>
          <w:numId w:val="5"/>
        </w:numPr>
        <w:spacing w:line="240" w:lineRule="auto"/>
        <w:ind w:hanging="279"/>
        <w:jc w:val="both"/>
        <w:outlineLvl w:val="0"/>
        <w:rPr>
          <w:rFonts w:asciiTheme="minorHAnsi" w:hAnsiTheme="minorHAnsi" w:cstheme="minorHAnsi"/>
          <w:sz w:val="18"/>
          <w:szCs w:val="18"/>
        </w:rPr>
      </w:pPr>
      <w:r w:rsidRPr="006478A3">
        <w:rPr>
          <w:rFonts w:asciiTheme="minorHAnsi" w:hAnsiTheme="minorHAnsi" w:cstheme="minorHAnsi"/>
          <w:sz w:val="18"/>
          <w:szCs w:val="18"/>
        </w:rPr>
        <w:t>Nie przysługuje Państwu:</w:t>
      </w:r>
    </w:p>
    <w:p w14:paraId="3370B3B9" w14:textId="77777777" w:rsidR="004758FD" w:rsidRPr="006478A3" w:rsidRDefault="004758FD" w:rsidP="004758FD">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6478A3">
        <w:rPr>
          <w:rFonts w:asciiTheme="minorHAnsi" w:hAnsiTheme="minorHAnsi" w:cstheme="minorHAnsi"/>
          <w:sz w:val="18"/>
          <w:szCs w:val="18"/>
        </w:rPr>
        <w:t>w związku z art. 17 ust. 3 lit. b, d lub e RODO prawo do usunięcia danych osobowych;</w:t>
      </w:r>
    </w:p>
    <w:p w14:paraId="05AB7FAD" w14:textId="77777777" w:rsidR="004758FD" w:rsidRPr="006478A3" w:rsidRDefault="004758FD" w:rsidP="004758FD">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6478A3">
        <w:rPr>
          <w:rFonts w:asciiTheme="minorHAnsi" w:hAnsiTheme="minorHAnsi" w:cstheme="minorHAnsi"/>
          <w:sz w:val="18"/>
          <w:szCs w:val="18"/>
        </w:rPr>
        <w:t>prawo do przenoszenia danych osobowych, o którym mowa w art. 20 RODO;</w:t>
      </w:r>
    </w:p>
    <w:p w14:paraId="1F4DBD8E" w14:textId="77777777" w:rsidR="004758FD" w:rsidRPr="006478A3" w:rsidRDefault="004758FD" w:rsidP="004758FD">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6478A3">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09B233C5" w14:textId="77777777" w:rsidR="009E6824" w:rsidRPr="006478A3"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6478A3">
        <w:rPr>
          <w:rFonts w:asciiTheme="minorHAnsi" w:hAnsiTheme="minorHAnsi" w:cstheme="minorHAnsi"/>
          <w:b/>
          <w:sz w:val="18"/>
          <w:szCs w:val="18"/>
        </w:rPr>
        <w:t>OPIS PRZEDMIOTU ZAMÓWIENIA</w:t>
      </w:r>
    </w:p>
    <w:p w14:paraId="567B9E14" w14:textId="77777777" w:rsidR="004758FD" w:rsidRPr="006478A3" w:rsidRDefault="004758FD" w:rsidP="004758FD">
      <w:pPr>
        <w:pStyle w:val="Akapitzlist"/>
        <w:numPr>
          <w:ilvl w:val="3"/>
          <w:numId w:val="14"/>
        </w:numPr>
        <w:outlineLvl w:val="0"/>
        <w:rPr>
          <w:rFonts w:asciiTheme="minorHAnsi" w:hAnsiTheme="minorHAnsi" w:cstheme="minorHAnsi"/>
          <w:iCs/>
          <w:sz w:val="18"/>
          <w:szCs w:val="18"/>
        </w:rPr>
      </w:pPr>
      <w:r w:rsidRPr="006478A3">
        <w:rPr>
          <w:rFonts w:asciiTheme="minorHAnsi" w:hAnsiTheme="minorHAnsi" w:cstheme="minorHAnsi"/>
          <w:noProof/>
          <w:sz w:val="18"/>
          <w:szCs w:val="18"/>
        </w:rPr>
        <w:t xml:space="preserve">Przedmiotem zamówienia jest: </w:t>
      </w:r>
      <w:r w:rsidRPr="006478A3">
        <w:rPr>
          <w:rFonts w:asciiTheme="minorHAnsi" w:hAnsiTheme="minorHAnsi" w:cstheme="minorHAnsi"/>
          <w:sz w:val="18"/>
          <w:szCs w:val="18"/>
        </w:rPr>
        <w:t xml:space="preserve">Sukcesywna dostawa produktów spożywczych dla potrzeb </w:t>
      </w:r>
      <w:r w:rsidRPr="006478A3">
        <w:rPr>
          <w:rFonts w:asciiTheme="minorHAnsi" w:hAnsiTheme="minorHAnsi" w:cstheme="minorHAnsi"/>
          <w:sz w:val="18"/>
          <w:szCs w:val="18"/>
          <w:shd w:val="clear" w:color="auto" w:fill="FFFFFF"/>
        </w:rPr>
        <w:t xml:space="preserve">Szermierczej Sportowej Szkoły Podstawowej  nr 85 im. prof. Mariana Suskiego, </w:t>
      </w:r>
      <w:r w:rsidRPr="006478A3">
        <w:rPr>
          <w:rFonts w:asciiTheme="minorHAnsi" w:hAnsiTheme="minorHAnsi" w:cstheme="minorHAnsi"/>
          <w:sz w:val="18"/>
          <w:szCs w:val="18"/>
        </w:rPr>
        <w:t xml:space="preserve"> z  podziałem na zadania. </w:t>
      </w:r>
      <w:r w:rsidRPr="006478A3">
        <w:rPr>
          <w:rFonts w:asciiTheme="minorHAnsi" w:hAnsiTheme="minorHAnsi" w:cstheme="minorHAnsi"/>
          <w:sz w:val="18"/>
          <w:szCs w:val="18"/>
        </w:rPr>
        <w:br/>
      </w:r>
      <w:r w:rsidRPr="006478A3">
        <w:rPr>
          <w:rFonts w:asciiTheme="minorHAnsi" w:hAnsiTheme="minorHAnsi" w:cstheme="minorHAnsi"/>
          <w:noProof/>
          <w:sz w:val="18"/>
          <w:szCs w:val="18"/>
        </w:rPr>
        <w:t xml:space="preserve">Warunki dostaw: </w:t>
      </w:r>
    </w:p>
    <w:p w14:paraId="5F6C544F" w14:textId="21D441F3" w:rsidR="004758FD" w:rsidRPr="006478A3" w:rsidRDefault="006478A3" w:rsidP="004758FD">
      <w:pPr>
        <w:jc w:val="both"/>
        <w:rPr>
          <w:rFonts w:asciiTheme="minorHAnsi" w:hAnsiTheme="minorHAnsi" w:cstheme="minorHAnsi"/>
          <w:sz w:val="18"/>
          <w:szCs w:val="18"/>
        </w:rPr>
      </w:pPr>
      <w:r w:rsidRPr="006478A3">
        <w:rPr>
          <w:rFonts w:asciiTheme="minorHAnsi" w:hAnsiTheme="minorHAnsi" w:cstheme="minorHAnsi"/>
          <w:sz w:val="18"/>
          <w:szCs w:val="18"/>
        </w:rPr>
        <w:t>3</w:t>
      </w:r>
      <w:r w:rsidR="004758FD" w:rsidRPr="006478A3">
        <w:rPr>
          <w:rFonts w:asciiTheme="minorHAnsi" w:hAnsiTheme="minorHAnsi" w:cstheme="minorHAnsi"/>
          <w:sz w:val="18"/>
          <w:szCs w:val="18"/>
        </w:rPr>
        <w:t xml:space="preserve">.1. Dostawy będą dokonywane partiami, w związku z bieżącymi potrzebami Zamawiającego. </w:t>
      </w:r>
      <w:r w:rsidR="004758FD" w:rsidRPr="006478A3">
        <w:rPr>
          <w:rFonts w:asciiTheme="minorHAnsi" w:hAnsiTheme="minorHAnsi" w:cstheme="minorHAnsi"/>
          <w:sz w:val="18"/>
          <w:szCs w:val="18"/>
        </w:rPr>
        <w:br/>
        <w:t>Zgłoszenie zapotrzebowania będzie następować drogą telefoniczną przez upoważnionego pracownika, najpóźniej w dniu poprzedzającym dzień planowanych dostaw (zamówienie określać będzie dokładną ilość zamawianych produktów, termin dostawy i kwotę wynagrodzenia zgodnie z oferta wykonawcy.) Dostawy muszą być zrealizowane najpóźniej do godziny 7.00 (Kuchnia Zamawiającego jest czynna od godziny 7.00-15.00). W przypadku dostaw specjalnych maksymalny czas dostawy nie może być dłuższy niż 2 godziny od złożenia zamówienia. Poprzez dostawy specjalne rozumie się dostawy produktów których na daną chwilę zabrakło a są niezbędne na dany dzień.</w:t>
      </w:r>
    </w:p>
    <w:p w14:paraId="59EB3BE1" w14:textId="0A7D1E12" w:rsidR="004758FD" w:rsidRPr="006478A3" w:rsidRDefault="006478A3" w:rsidP="004758FD">
      <w:pPr>
        <w:jc w:val="both"/>
        <w:rPr>
          <w:rFonts w:asciiTheme="minorHAnsi" w:hAnsiTheme="minorHAnsi" w:cstheme="minorHAnsi"/>
          <w:sz w:val="18"/>
          <w:szCs w:val="18"/>
        </w:rPr>
      </w:pPr>
      <w:r w:rsidRPr="006478A3">
        <w:rPr>
          <w:rFonts w:asciiTheme="minorHAnsi" w:hAnsiTheme="minorHAnsi" w:cstheme="minorHAnsi"/>
          <w:sz w:val="18"/>
          <w:szCs w:val="18"/>
        </w:rPr>
        <w:t>3</w:t>
      </w:r>
      <w:r w:rsidR="004758FD" w:rsidRPr="006478A3">
        <w:rPr>
          <w:rFonts w:asciiTheme="minorHAnsi" w:hAnsiTheme="minorHAnsi" w:cstheme="minorHAnsi"/>
          <w:sz w:val="18"/>
          <w:szCs w:val="18"/>
        </w:rPr>
        <w:t>.2. Produkty spożywcze muszą być dostarczane samochodem własnym dostawcy w opakowaniach jednostkowych opisanych w formularzu asortymentowo-cenowym lub opakowaniu o gramaturze bardzo zbliżonej.</w:t>
      </w:r>
    </w:p>
    <w:p w14:paraId="30651722" w14:textId="77777777" w:rsidR="004758FD" w:rsidRPr="006478A3" w:rsidRDefault="004758FD" w:rsidP="004758FD">
      <w:pPr>
        <w:jc w:val="both"/>
        <w:rPr>
          <w:rFonts w:asciiTheme="minorHAnsi" w:hAnsiTheme="minorHAnsi" w:cstheme="minorHAnsi"/>
          <w:sz w:val="18"/>
          <w:szCs w:val="18"/>
        </w:rPr>
      </w:pPr>
      <w:r w:rsidRPr="006478A3">
        <w:rPr>
          <w:rFonts w:asciiTheme="minorHAnsi" w:hAnsiTheme="minorHAnsi" w:cstheme="minorHAnsi"/>
          <w:sz w:val="18"/>
          <w:szCs w:val="18"/>
        </w:rPr>
        <w:t>2.3. Artykuły żywnościowe objęte dostawą powinny spełniać wymogi sanitarno-epidemiologiczne i zasady systemu HACCP w zakładach żywienia zbiorowego.</w:t>
      </w:r>
    </w:p>
    <w:p w14:paraId="31353883" w14:textId="37BB9526" w:rsidR="004758FD" w:rsidRPr="006478A3" w:rsidRDefault="006478A3" w:rsidP="004758FD">
      <w:pPr>
        <w:jc w:val="both"/>
        <w:rPr>
          <w:rFonts w:asciiTheme="minorHAnsi" w:hAnsiTheme="minorHAnsi" w:cstheme="minorHAnsi"/>
          <w:sz w:val="18"/>
          <w:szCs w:val="18"/>
        </w:rPr>
      </w:pPr>
      <w:r w:rsidRPr="006478A3">
        <w:rPr>
          <w:rFonts w:asciiTheme="minorHAnsi" w:hAnsiTheme="minorHAnsi" w:cstheme="minorHAnsi"/>
          <w:sz w:val="18"/>
          <w:szCs w:val="18"/>
        </w:rPr>
        <w:t>3</w:t>
      </w:r>
      <w:r w:rsidR="004758FD" w:rsidRPr="006478A3">
        <w:rPr>
          <w:rFonts w:asciiTheme="minorHAnsi" w:hAnsiTheme="minorHAnsi" w:cstheme="minorHAnsi"/>
          <w:sz w:val="18"/>
          <w:szCs w:val="18"/>
        </w:rPr>
        <w:t>.4.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61C5C62A" w14:textId="1C2343BC" w:rsidR="004758FD" w:rsidRPr="006478A3" w:rsidRDefault="006478A3" w:rsidP="004758FD">
      <w:pPr>
        <w:jc w:val="both"/>
        <w:rPr>
          <w:rFonts w:asciiTheme="minorHAnsi" w:hAnsiTheme="minorHAnsi" w:cstheme="minorHAnsi"/>
          <w:sz w:val="18"/>
          <w:szCs w:val="18"/>
        </w:rPr>
      </w:pPr>
      <w:r w:rsidRPr="006478A3">
        <w:rPr>
          <w:rFonts w:asciiTheme="minorHAnsi" w:hAnsiTheme="minorHAnsi" w:cstheme="minorHAnsi"/>
          <w:sz w:val="18"/>
          <w:szCs w:val="18"/>
        </w:rPr>
        <w:t>3</w:t>
      </w:r>
      <w:r w:rsidR="004758FD" w:rsidRPr="006478A3">
        <w:rPr>
          <w:rFonts w:asciiTheme="minorHAnsi" w:hAnsiTheme="minorHAnsi" w:cstheme="minorHAnsi"/>
          <w:sz w:val="18"/>
          <w:szCs w:val="18"/>
        </w:rPr>
        <w:t xml:space="preserve">.5. Przedmiot zamówienia obejmuje transport asortymentu do miejsca przeznaczenia oraz wyładunek we wskazanym przez Zamawiającego miejscu. </w:t>
      </w:r>
    </w:p>
    <w:p w14:paraId="7B502B85" w14:textId="2BAAE8E8" w:rsidR="004758FD" w:rsidRPr="006478A3" w:rsidRDefault="006478A3" w:rsidP="004758FD">
      <w:pPr>
        <w:jc w:val="both"/>
        <w:rPr>
          <w:rFonts w:asciiTheme="minorHAnsi" w:hAnsiTheme="minorHAnsi" w:cstheme="minorHAnsi"/>
          <w:sz w:val="18"/>
          <w:szCs w:val="18"/>
        </w:rPr>
      </w:pPr>
      <w:r w:rsidRPr="006478A3">
        <w:rPr>
          <w:rFonts w:asciiTheme="minorHAnsi" w:hAnsiTheme="minorHAnsi" w:cstheme="minorHAnsi"/>
          <w:sz w:val="18"/>
          <w:szCs w:val="18"/>
        </w:rPr>
        <w:t>3</w:t>
      </w:r>
      <w:r w:rsidR="004758FD" w:rsidRPr="006478A3">
        <w:rPr>
          <w:rFonts w:asciiTheme="minorHAnsi" w:hAnsiTheme="minorHAnsi" w:cstheme="minorHAnsi"/>
          <w:sz w:val="18"/>
          <w:szCs w:val="18"/>
        </w:rPr>
        <w:t>.6.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4DA28D98" w14:textId="1A97CCF4" w:rsidR="004758FD" w:rsidRPr="006478A3" w:rsidRDefault="006478A3" w:rsidP="004758FD">
      <w:pPr>
        <w:jc w:val="both"/>
        <w:rPr>
          <w:rFonts w:asciiTheme="minorHAnsi" w:hAnsiTheme="minorHAnsi" w:cstheme="minorHAnsi"/>
          <w:noProof/>
          <w:sz w:val="18"/>
          <w:szCs w:val="18"/>
        </w:rPr>
      </w:pPr>
      <w:r w:rsidRPr="006478A3">
        <w:rPr>
          <w:rFonts w:asciiTheme="minorHAnsi" w:hAnsiTheme="minorHAnsi" w:cstheme="minorHAnsi"/>
          <w:sz w:val="18"/>
          <w:szCs w:val="18"/>
        </w:rPr>
        <w:t>3</w:t>
      </w:r>
      <w:r w:rsidR="004758FD" w:rsidRPr="006478A3">
        <w:rPr>
          <w:rFonts w:asciiTheme="minorHAnsi" w:hAnsiTheme="minorHAnsi" w:cstheme="minorHAnsi"/>
          <w:sz w:val="18"/>
          <w:szCs w:val="18"/>
        </w:rPr>
        <w:t>.7. Zamawiający nie ponosi odpowiedzialności za szkody wyrządzone przez Wykonawcę podczas wykonywania przedmiotu zamówienia.</w:t>
      </w:r>
      <w:r w:rsidR="004758FD" w:rsidRPr="006478A3">
        <w:rPr>
          <w:rFonts w:asciiTheme="minorHAnsi" w:hAnsiTheme="minorHAnsi" w:cstheme="minorHAnsi"/>
          <w:noProof/>
          <w:sz w:val="18"/>
          <w:szCs w:val="18"/>
        </w:rPr>
        <w:t xml:space="preserve"> </w:t>
      </w:r>
    </w:p>
    <w:p w14:paraId="701ED8DB" w14:textId="77777777" w:rsidR="004758FD" w:rsidRPr="006478A3" w:rsidRDefault="004758FD" w:rsidP="004758FD">
      <w:pPr>
        <w:pStyle w:val="Akapitzlist"/>
        <w:jc w:val="both"/>
        <w:rPr>
          <w:rFonts w:asciiTheme="minorHAnsi" w:hAnsiTheme="minorHAnsi" w:cstheme="minorHAnsi"/>
          <w:noProof/>
          <w:sz w:val="18"/>
          <w:szCs w:val="18"/>
        </w:rPr>
      </w:pPr>
    </w:p>
    <w:p w14:paraId="6A724530" w14:textId="77777777" w:rsidR="004758FD" w:rsidRPr="006478A3" w:rsidRDefault="004758FD" w:rsidP="004758FD">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 xml:space="preserve">3. Szczegółowy opis przedmiotu zamówienia, zawarty jest w Arkuszu kalkulacyjnym - kolumna 2,3,4: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260"/>
        <w:gridCol w:w="3260"/>
      </w:tblGrid>
      <w:tr w:rsidR="004758FD" w:rsidRPr="006478A3" w14:paraId="57754ACB" w14:textId="77777777" w:rsidTr="002A6E49">
        <w:tc>
          <w:tcPr>
            <w:tcW w:w="1384" w:type="dxa"/>
          </w:tcPr>
          <w:p w14:paraId="3CD5378D" w14:textId="77777777" w:rsidR="004758FD" w:rsidRPr="006478A3" w:rsidRDefault="004758FD" w:rsidP="002A6E49">
            <w:pPr>
              <w:pStyle w:val="Akapitzlist"/>
              <w:ind w:left="0"/>
              <w:jc w:val="center"/>
              <w:rPr>
                <w:rFonts w:asciiTheme="minorHAnsi" w:hAnsiTheme="minorHAnsi" w:cstheme="minorHAnsi"/>
                <w:b/>
                <w:noProof/>
                <w:sz w:val="18"/>
                <w:szCs w:val="18"/>
              </w:rPr>
            </w:pPr>
            <w:r w:rsidRPr="006478A3">
              <w:rPr>
                <w:rFonts w:asciiTheme="minorHAnsi" w:hAnsiTheme="minorHAnsi" w:cstheme="minorHAnsi"/>
                <w:b/>
                <w:noProof/>
                <w:sz w:val="18"/>
                <w:szCs w:val="18"/>
              </w:rPr>
              <w:t>Nr zadania</w:t>
            </w:r>
          </w:p>
        </w:tc>
        <w:tc>
          <w:tcPr>
            <w:tcW w:w="3260" w:type="dxa"/>
          </w:tcPr>
          <w:p w14:paraId="5AC0F264" w14:textId="77777777" w:rsidR="004758FD" w:rsidRPr="006478A3" w:rsidRDefault="004758FD" w:rsidP="002A6E49">
            <w:pPr>
              <w:pStyle w:val="Akapitzlist"/>
              <w:ind w:left="0"/>
              <w:jc w:val="center"/>
              <w:rPr>
                <w:rFonts w:asciiTheme="minorHAnsi" w:hAnsiTheme="minorHAnsi" w:cstheme="minorHAnsi"/>
                <w:b/>
                <w:noProof/>
                <w:sz w:val="18"/>
                <w:szCs w:val="18"/>
              </w:rPr>
            </w:pPr>
            <w:r w:rsidRPr="006478A3">
              <w:rPr>
                <w:rFonts w:asciiTheme="minorHAnsi" w:hAnsiTheme="minorHAnsi" w:cstheme="minorHAnsi"/>
                <w:b/>
                <w:noProof/>
                <w:sz w:val="18"/>
                <w:szCs w:val="18"/>
              </w:rPr>
              <w:t>Nazwa zadania</w:t>
            </w:r>
          </w:p>
        </w:tc>
        <w:tc>
          <w:tcPr>
            <w:tcW w:w="3260" w:type="dxa"/>
          </w:tcPr>
          <w:p w14:paraId="371FBBD2" w14:textId="77777777" w:rsidR="004758FD" w:rsidRPr="006478A3" w:rsidRDefault="004758FD" w:rsidP="002A6E49">
            <w:pPr>
              <w:pStyle w:val="Akapitzlist"/>
              <w:ind w:left="0"/>
              <w:jc w:val="center"/>
              <w:rPr>
                <w:rFonts w:asciiTheme="minorHAnsi" w:hAnsiTheme="minorHAnsi" w:cstheme="minorHAnsi"/>
                <w:b/>
                <w:noProof/>
                <w:sz w:val="18"/>
                <w:szCs w:val="18"/>
              </w:rPr>
            </w:pPr>
            <w:r w:rsidRPr="006478A3">
              <w:rPr>
                <w:rFonts w:asciiTheme="minorHAnsi" w:hAnsiTheme="minorHAnsi" w:cstheme="minorHAnsi"/>
                <w:b/>
                <w:noProof/>
                <w:sz w:val="18"/>
                <w:szCs w:val="18"/>
              </w:rPr>
              <w:t>CPV</w:t>
            </w:r>
          </w:p>
        </w:tc>
      </w:tr>
      <w:tr w:rsidR="004758FD" w:rsidRPr="006478A3" w14:paraId="57EF483D" w14:textId="77777777" w:rsidTr="002A6E49">
        <w:tc>
          <w:tcPr>
            <w:tcW w:w="1384" w:type="dxa"/>
          </w:tcPr>
          <w:p w14:paraId="49C32FFA"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1</w:t>
            </w:r>
          </w:p>
        </w:tc>
        <w:tc>
          <w:tcPr>
            <w:tcW w:w="3260" w:type="dxa"/>
          </w:tcPr>
          <w:p w14:paraId="601468AE"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 xml:space="preserve">Drób </w:t>
            </w:r>
          </w:p>
        </w:tc>
        <w:tc>
          <w:tcPr>
            <w:tcW w:w="3260" w:type="dxa"/>
          </w:tcPr>
          <w:p w14:paraId="0A00B368"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15000000-8</w:t>
            </w:r>
          </w:p>
        </w:tc>
      </w:tr>
      <w:tr w:rsidR="004758FD" w:rsidRPr="006478A3" w14:paraId="48055E19" w14:textId="77777777" w:rsidTr="002A6E49">
        <w:tc>
          <w:tcPr>
            <w:tcW w:w="1384" w:type="dxa"/>
          </w:tcPr>
          <w:p w14:paraId="11B3337D"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2</w:t>
            </w:r>
          </w:p>
        </w:tc>
        <w:tc>
          <w:tcPr>
            <w:tcW w:w="3260" w:type="dxa"/>
          </w:tcPr>
          <w:p w14:paraId="22CB0865"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 xml:space="preserve">Mięso i wędliny </w:t>
            </w:r>
          </w:p>
        </w:tc>
        <w:tc>
          <w:tcPr>
            <w:tcW w:w="3260" w:type="dxa"/>
          </w:tcPr>
          <w:p w14:paraId="620DD731"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15000000-8</w:t>
            </w:r>
          </w:p>
        </w:tc>
      </w:tr>
      <w:tr w:rsidR="004758FD" w:rsidRPr="006478A3" w14:paraId="5D61E190" w14:textId="77777777" w:rsidTr="002A6E49">
        <w:tc>
          <w:tcPr>
            <w:tcW w:w="1384" w:type="dxa"/>
          </w:tcPr>
          <w:p w14:paraId="10F7C31F"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3</w:t>
            </w:r>
          </w:p>
        </w:tc>
        <w:tc>
          <w:tcPr>
            <w:tcW w:w="3260" w:type="dxa"/>
          </w:tcPr>
          <w:p w14:paraId="0C052E2B"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 xml:space="preserve">Ryby mrożone </w:t>
            </w:r>
          </w:p>
        </w:tc>
        <w:tc>
          <w:tcPr>
            <w:tcW w:w="3260" w:type="dxa"/>
          </w:tcPr>
          <w:p w14:paraId="3DC8DA0C"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15000000-8</w:t>
            </w:r>
          </w:p>
        </w:tc>
      </w:tr>
      <w:tr w:rsidR="004758FD" w:rsidRPr="006478A3" w14:paraId="5F9B7E75" w14:textId="77777777" w:rsidTr="002A6E49">
        <w:tc>
          <w:tcPr>
            <w:tcW w:w="1384" w:type="dxa"/>
          </w:tcPr>
          <w:p w14:paraId="0F173E09"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4</w:t>
            </w:r>
          </w:p>
        </w:tc>
        <w:tc>
          <w:tcPr>
            <w:tcW w:w="3260" w:type="dxa"/>
          </w:tcPr>
          <w:p w14:paraId="09B3A841"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Warzywa i owoce</w:t>
            </w:r>
          </w:p>
        </w:tc>
        <w:tc>
          <w:tcPr>
            <w:tcW w:w="3260" w:type="dxa"/>
          </w:tcPr>
          <w:p w14:paraId="4C4A75F1"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15000000-8</w:t>
            </w:r>
          </w:p>
        </w:tc>
      </w:tr>
      <w:tr w:rsidR="004758FD" w:rsidRPr="006478A3" w14:paraId="731BB8F7" w14:textId="77777777" w:rsidTr="002A6E49">
        <w:tc>
          <w:tcPr>
            <w:tcW w:w="1384" w:type="dxa"/>
          </w:tcPr>
          <w:p w14:paraId="6B4F3B86"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5</w:t>
            </w:r>
          </w:p>
        </w:tc>
        <w:tc>
          <w:tcPr>
            <w:tcW w:w="3260" w:type="dxa"/>
          </w:tcPr>
          <w:p w14:paraId="59AB6888" w14:textId="2EC5A231" w:rsidR="004758FD" w:rsidRPr="006478A3" w:rsidRDefault="00E42914" w:rsidP="002A6E49">
            <w:pPr>
              <w:pStyle w:val="Akapitzlist"/>
              <w:ind w:left="0"/>
              <w:rPr>
                <w:rFonts w:asciiTheme="minorHAnsi" w:hAnsiTheme="minorHAnsi" w:cstheme="minorHAnsi"/>
                <w:noProof/>
                <w:sz w:val="18"/>
                <w:szCs w:val="18"/>
              </w:rPr>
            </w:pPr>
            <w:r>
              <w:rPr>
                <w:rFonts w:asciiTheme="minorHAnsi" w:hAnsiTheme="minorHAnsi" w:cstheme="minorHAnsi"/>
                <w:noProof/>
                <w:sz w:val="18"/>
                <w:szCs w:val="18"/>
              </w:rPr>
              <w:t>Art. s</w:t>
            </w:r>
            <w:r w:rsidR="004758FD" w:rsidRPr="006478A3">
              <w:rPr>
                <w:rFonts w:asciiTheme="minorHAnsi" w:hAnsiTheme="minorHAnsi" w:cstheme="minorHAnsi"/>
                <w:noProof/>
                <w:sz w:val="18"/>
                <w:szCs w:val="18"/>
              </w:rPr>
              <w:t xml:space="preserve">pozywcze </w:t>
            </w:r>
          </w:p>
        </w:tc>
        <w:tc>
          <w:tcPr>
            <w:tcW w:w="3260" w:type="dxa"/>
          </w:tcPr>
          <w:p w14:paraId="1FD61621"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15000000-8</w:t>
            </w:r>
          </w:p>
        </w:tc>
      </w:tr>
      <w:tr w:rsidR="004758FD" w:rsidRPr="006478A3" w14:paraId="67A180A4" w14:textId="77777777" w:rsidTr="002A6E49">
        <w:tc>
          <w:tcPr>
            <w:tcW w:w="1384" w:type="dxa"/>
          </w:tcPr>
          <w:p w14:paraId="0993D8CA"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6</w:t>
            </w:r>
          </w:p>
        </w:tc>
        <w:tc>
          <w:tcPr>
            <w:tcW w:w="3260" w:type="dxa"/>
          </w:tcPr>
          <w:p w14:paraId="07F07702" w14:textId="024C446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 xml:space="preserve">Mrożonki </w:t>
            </w:r>
          </w:p>
        </w:tc>
        <w:tc>
          <w:tcPr>
            <w:tcW w:w="3260" w:type="dxa"/>
          </w:tcPr>
          <w:p w14:paraId="2F122EFE"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15000000-8</w:t>
            </w:r>
          </w:p>
        </w:tc>
      </w:tr>
      <w:tr w:rsidR="004758FD" w:rsidRPr="006478A3" w14:paraId="2CF25A66" w14:textId="77777777" w:rsidTr="002A6E49">
        <w:tc>
          <w:tcPr>
            <w:tcW w:w="1384" w:type="dxa"/>
          </w:tcPr>
          <w:p w14:paraId="39D10086"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7</w:t>
            </w:r>
          </w:p>
        </w:tc>
        <w:tc>
          <w:tcPr>
            <w:tcW w:w="3260" w:type="dxa"/>
          </w:tcPr>
          <w:p w14:paraId="220DF291"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 xml:space="preserve">Garmażerka </w:t>
            </w:r>
          </w:p>
        </w:tc>
        <w:tc>
          <w:tcPr>
            <w:tcW w:w="3260" w:type="dxa"/>
          </w:tcPr>
          <w:p w14:paraId="0C1F6F02" w14:textId="77777777" w:rsidR="004758FD" w:rsidRPr="006478A3" w:rsidRDefault="004758FD" w:rsidP="002A6E49">
            <w:pPr>
              <w:pStyle w:val="Akapitzlist"/>
              <w:ind w:left="0"/>
              <w:rPr>
                <w:rFonts w:asciiTheme="minorHAnsi" w:hAnsiTheme="minorHAnsi" w:cstheme="minorHAnsi"/>
                <w:noProof/>
                <w:sz w:val="18"/>
                <w:szCs w:val="18"/>
              </w:rPr>
            </w:pPr>
            <w:r w:rsidRPr="006478A3">
              <w:rPr>
                <w:rFonts w:asciiTheme="minorHAnsi" w:hAnsiTheme="minorHAnsi" w:cstheme="minorHAnsi"/>
                <w:noProof/>
                <w:sz w:val="18"/>
                <w:szCs w:val="18"/>
              </w:rPr>
              <w:t>15000000-8</w:t>
            </w:r>
          </w:p>
        </w:tc>
      </w:tr>
    </w:tbl>
    <w:p w14:paraId="6882B725" w14:textId="77777777" w:rsidR="004758FD" w:rsidRPr="006478A3" w:rsidRDefault="004758FD" w:rsidP="004758FD">
      <w:pPr>
        <w:pStyle w:val="Akapitzlist"/>
        <w:ind w:left="0"/>
        <w:rPr>
          <w:rFonts w:asciiTheme="minorHAnsi" w:hAnsiTheme="minorHAnsi" w:cstheme="minorHAnsi"/>
          <w:noProof/>
          <w:sz w:val="18"/>
          <w:szCs w:val="18"/>
        </w:rPr>
      </w:pPr>
    </w:p>
    <w:p w14:paraId="79B8FA34" w14:textId="77777777" w:rsidR="004758FD" w:rsidRPr="006478A3" w:rsidRDefault="004758FD" w:rsidP="004758FD">
      <w:pPr>
        <w:pStyle w:val="Akapitzlist"/>
        <w:ind w:left="0"/>
        <w:jc w:val="both"/>
        <w:rPr>
          <w:rFonts w:asciiTheme="minorHAnsi" w:hAnsiTheme="minorHAnsi" w:cstheme="minorHAnsi"/>
          <w:noProof/>
          <w:sz w:val="18"/>
          <w:szCs w:val="18"/>
        </w:rPr>
      </w:pPr>
      <w:r w:rsidRPr="006478A3">
        <w:rPr>
          <w:rFonts w:asciiTheme="minorHAnsi" w:hAnsiTheme="minorHAnsi" w:cstheme="minorHAnsi"/>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48638F15" w14:textId="77777777" w:rsidR="004758FD" w:rsidRPr="006478A3" w:rsidRDefault="004758FD" w:rsidP="004758FD">
      <w:pPr>
        <w:autoSpaceDE w:val="0"/>
        <w:autoSpaceDN w:val="0"/>
        <w:adjustRightInd w:val="0"/>
        <w:jc w:val="both"/>
        <w:rPr>
          <w:rFonts w:asciiTheme="minorHAnsi" w:hAnsiTheme="minorHAnsi" w:cstheme="minorHAnsi"/>
          <w:noProof/>
          <w:sz w:val="18"/>
          <w:szCs w:val="18"/>
        </w:rPr>
      </w:pPr>
    </w:p>
    <w:p w14:paraId="2E74EB93" w14:textId="769485A2" w:rsidR="004758FD" w:rsidRPr="006478A3" w:rsidRDefault="006478A3" w:rsidP="004758FD">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noProof/>
          <w:sz w:val="18"/>
          <w:szCs w:val="18"/>
        </w:rPr>
        <w:t>3</w:t>
      </w:r>
      <w:r w:rsidR="004758FD" w:rsidRPr="006478A3">
        <w:rPr>
          <w:rFonts w:asciiTheme="minorHAnsi" w:hAnsiTheme="minorHAnsi" w:cstheme="minorHAnsi"/>
          <w:noProof/>
          <w:sz w:val="18"/>
          <w:szCs w:val="18"/>
        </w:rPr>
        <w:t>. Szczegółowe warunki dostaw.</w:t>
      </w:r>
      <w:r w:rsidR="004758FD" w:rsidRPr="006478A3">
        <w:rPr>
          <w:rFonts w:asciiTheme="minorHAnsi" w:hAnsiTheme="minorHAnsi" w:cstheme="minorHAnsi"/>
          <w:sz w:val="18"/>
          <w:szCs w:val="18"/>
        </w:rPr>
        <w:t xml:space="preserve"> </w:t>
      </w:r>
    </w:p>
    <w:p w14:paraId="567E432A" w14:textId="780E8F94" w:rsidR="004758FD" w:rsidRPr="006478A3" w:rsidRDefault="006478A3" w:rsidP="004758FD">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3</w:t>
      </w:r>
      <w:r w:rsidR="004758FD" w:rsidRPr="006478A3">
        <w:rPr>
          <w:rFonts w:asciiTheme="minorHAnsi" w:hAnsiTheme="minorHAnsi" w:cstheme="minorHAnsi"/>
          <w:sz w:val="18"/>
          <w:szCs w:val="18"/>
        </w:rPr>
        <w:t xml:space="preserve">.1.Transport: </w:t>
      </w:r>
    </w:p>
    <w:p w14:paraId="44E37727" w14:textId="77777777" w:rsidR="004758FD" w:rsidRPr="006478A3" w:rsidRDefault="004758FD" w:rsidP="004758FD">
      <w:pPr>
        <w:autoSpaceDE w:val="0"/>
        <w:autoSpaceDN w:val="0"/>
        <w:adjustRightInd w:val="0"/>
        <w:spacing w:after="15"/>
        <w:jc w:val="both"/>
        <w:rPr>
          <w:rFonts w:asciiTheme="minorHAnsi" w:hAnsiTheme="minorHAnsi" w:cstheme="minorHAnsi"/>
          <w:sz w:val="18"/>
          <w:szCs w:val="18"/>
        </w:rPr>
      </w:pPr>
      <w:r w:rsidRPr="006478A3">
        <w:rPr>
          <w:rFonts w:asciiTheme="minorHAnsi" w:hAnsiTheme="minorHAnsi" w:cstheme="minorHAnsi"/>
          <w:sz w:val="18"/>
          <w:szCs w:val="18"/>
        </w:rPr>
        <w:t xml:space="preserve">- transport do placówki Zamawiającego powinien być realizowany środkami transportu dostosowanymi do przewozu żywności w warunkach zapewniających utrzymanie właściwej jakości, </w:t>
      </w:r>
    </w:p>
    <w:p w14:paraId="655EE54A" w14:textId="77777777" w:rsidR="004758FD" w:rsidRPr="006478A3" w:rsidRDefault="004758FD" w:rsidP="004758FD">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 osoby wykonujące zamówienia (kierowcy i pomocnicy) muszą posiadać aktualne zaświadczenie lekarskie: </w:t>
      </w:r>
      <w:proofErr w:type="spellStart"/>
      <w:r w:rsidRPr="006478A3">
        <w:rPr>
          <w:rFonts w:asciiTheme="minorHAnsi" w:hAnsiTheme="minorHAnsi" w:cstheme="minorHAnsi"/>
          <w:sz w:val="18"/>
          <w:szCs w:val="18"/>
        </w:rPr>
        <w:t>sanitarno</w:t>
      </w:r>
      <w:proofErr w:type="spellEnd"/>
      <w:r w:rsidRPr="006478A3">
        <w:rPr>
          <w:rFonts w:asciiTheme="minorHAnsi" w:hAnsiTheme="minorHAnsi" w:cstheme="minorHAnsi"/>
          <w:sz w:val="18"/>
          <w:szCs w:val="18"/>
        </w:rPr>
        <w:t xml:space="preserve"> - epidemiologiczne, zezwalające na pracę w kontakcie z żywnością. </w:t>
      </w:r>
    </w:p>
    <w:p w14:paraId="048F24B9" w14:textId="5FDA279B" w:rsidR="004758FD" w:rsidRPr="006478A3" w:rsidRDefault="006478A3" w:rsidP="004758FD">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3</w:t>
      </w:r>
      <w:r w:rsidR="004758FD" w:rsidRPr="006478A3">
        <w:rPr>
          <w:rFonts w:asciiTheme="minorHAnsi" w:hAnsiTheme="minorHAnsi" w:cstheme="minorHAnsi"/>
          <w:sz w:val="18"/>
          <w:szCs w:val="18"/>
        </w:rPr>
        <w:t>.2.Reklamacje:</w:t>
      </w:r>
    </w:p>
    <w:p w14:paraId="028082B6" w14:textId="77777777" w:rsidR="004758FD" w:rsidRPr="006478A3" w:rsidRDefault="004758FD" w:rsidP="004758FD">
      <w:pPr>
        <w:pStyle w:val="Default"/>
        <w:spacing w:after="15"/>
        <w:jc w:val="both"/>
        <w:rPr>
          <w:rFonts w:asciiTheme="minorHAnsi" w:hAnsiTheme="minorHAnsi" w:cstheme="minorHAnsi"/>
          <w:color w:val="auto"/>
          <w:sz w:val="18"/>
          <w:szCs w:val="18"/>
          <w:lang w:val="pl-PL"/>
        </w:rPr>
      </w:pPr>
      <w:r w:rsidRPr="006478A3">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172327C2" w14:textId="77777777" w:rsidR="004758FD" w:rsidRPr="006478A3" w:rsidRDefault="004758FD" w:rsidP="004758FD">
      <w:pPr>
        <w:pStyle w:val="Default"/>
        <w:spacing w:after="15"/>
        <w:jc w:val="both"/>
        <w:rPr>
          <w:rFonts w:asciiTheme="minorHAnsi" w:hAnsiTheme="minorHAnsi" w:cstheme="minorHAnsi"/>
          <w:color w:val="auto"/>
          <w:sz w:val="18"/>
          <w:szCs w:val="18"/>
          <w:lang w:val="pl-PL"/>
        </w:rPr>
      </w:pPr>
      <w:r w:rsidRPr="006478A3">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w:t>
      </w:r>
      <w:r w:rsidRPr="006478A3">
        <w:rPr>
          <w:rFonts w:asciiTheme="minorHAnsi" w:hAnsiTheme="minorHAnsi" w:cstheme="minorHAnsi"/>
          <w:iCs/>
          <w:color w:val="auto"/>
          <w:sz w:val="18"/>
          <w:szCs w:val="18"/>
          <w:lang w:val="pl-PL"/>
        </w:rPr>
        <w:t xml:space="preserve"> </w:t>
      </w:r>
      <w:r w:rsidRPr="006478A3">
        <w:rPr>
          <w:rFonts w:asciiTheme="minorHAnsi" w:hAnsiTheme="minorHAnsi" w:cstheme="minorHAnsi"/>
          <w:color w:val="auto"/>
          <w:sz w:val="18"/>
          <w:szCs w:val="18"/>
          <w:lang w:val="pl-PL"/>
        </w:rPr>
        <w:t xml:space="preserve">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3AB8F454" w14:textId="77777777" w:rsidR="004758FD" w:rsidRPr="006478A3" w:rsidRDefault="004758FD" w:rsidP="004758FD">
      <w:pPr>
        <w:pStyle w:val="Default"/>
        <w:jc w:val="both"/>
        <w:rPr>
          <w:rFonts w:asciiTheme="minorHAnsi" w:hAnsiTheme="minorHAnsi" w:cstheme="minorHAnsi"/>
          <w:color w:val="auto"/>
          <w:sz w:val="18"/>
          <w:szCs w:val="18"/>
          <w:lang w:val="pl-PL"/>
        </w:rPr>
      </w:pPr>
      <w:r w:rsidRPr="006478A3">
        <w:rPr>
          <w:rFonts w:asciiTheme="minorHAnsi" w:hAnsiTheme="minorHAnsi" w:cstheme="minorHAnsi"/>
          <w:color w:val="auto"/>
          <w:sz w:val="18"/>
          <w:szCs w:val="18"/>
          <w:lang w:val="pl-PL"/>
        </w:rPr>
        <w:t>-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Zamawiającego,</w:t>
      </w:r>
      <w:r w:rsidRPr="006478A3">
        <w:rPr>
          <w:rFonts w:asciiTheme="minorHAnsi" w:hAnsiTheme="minorHAnsi" w:cstheme="minorHAnsi"/>
          <w:iCs/>
          <w:color w:val="auto"/>
          <w:sz w:val="18"/>
          <w:szCs w:val="18"/>
          <w:lang w:val="pl-PL"/>
        </w:rPr>
        <w:t xml:space="preserve"> </w:t>
      </w:r>
      <w:r w:rsidRPr="006478A3">
        <w:rPr>
          <w:rFonts w:asciiTheme="minorHAnsi" w:hAnsiTheme="minorHAnsi" w:cstheme="minorHAnsi"/>
          <w:color w:val="auto"/>
          <w:sz w:val="18"/>
          <w:szCs w:val="18"/>
          <w:lang w:val="pl-PL"/>
        </w:rPr>
        <w:t xml:space="preserve">od chwili otrzymania protokołu reklamacyjnego do wyeliminowania opisanych w nim wad, bez prawa żądania dodatkowych opłat z tego tytułu. </w:t>
      </w:r>
    </w:p>
    <w:p w14:paraId="6482037E" w14:textId="77777777" w:rsidR="004758FD" w:rsidRPr="006478A3" w:rsidRDefault="004758FD" w:rsidP="004758FD">
      <w:pPr>
        <w:pStyle w:val="Default"/>
        <w:jc w:val="both"/>
        <w:rPr>
          <w:rFonts w:asciiTheme="minorHAnsi" w:hAnsiTheme="minorHAnsi" w:cstheme="minorHAnsi"/>
          <w:color w:val="auto"/>
          <w:sz w:val="18"/>
          <w:szCs w:val="18"/>
          <w:lang w:val="pl-PL"/>
        </w:rPr>
      </w:pPr>
    </w:p>
    <w:p w14:paraId="6ACCF5D4" w14:textId="77777777" w:rsidR="004758FD" w:rsidRPr="006478A3" w:rsidRDefault="004758FD" w:rsidP="004758FD">
      <w:pPr>
        <w:pStyle w:val="Default"/>
        <w:jc w:val="both"/>
        <w:rPr>
          <w:rFonts w:asciiTheme="minorHAnsi" w:hAnsiTheme="minorHAnsi" w:cstheme="minorHAnsi"/>
          <w:b/>
          <w:color w:val="auto"/>
          <w:sz w:val="18"/>
          <w:szCs w:val="18"/>
          <w:lang w:val="pl-PL"/>
        </w:rPr>
      </w:pPr>
      <w:r w:rsidRPr="006478A3">
        <w:rPr>
          <w:rFonts w:asciiTheme="minorHAnsi" w:hAnsiTheme="minorHAnsi" w:cstheme="minorHAnsi"/>
          <w:b/>
          <w:color w:val="auto"/>
          <w:sz w:val="18"/>
          <w:szCs w:val="18"/>
          <w:lang w:val="pl-PL"/>
        </w:rPr>
        <w:t>UWAGA: w przypadku, gdy Wykonawca nie dostarczy Towaru w wyznaczonym przez Zamawiającego terminie, Zamawiający dokona niezbędnych zakupów u innego dostawcy a kosztami zakupu i dostawy obciąży Wykonawcę.</w:t>
      </w:r>
    </w:p>
    <w:p w14:paraId="622F4D3A" w14:textId="77777777" w:rsidR="009E6824" w:rsidRPr="006478A3"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6478A3">
        <w:rPr>
          <w:rFonts w:asciiTheme="minorHAnsi" w:hAnsiTheme="minorHAnsi" w:cstheme="minorHAnsi"/>
          <w:b/>
          <w:sz w:val="18"/>
          <w:szCs w:val="18"/>
        </w:rPr>
        <w:t>PODWYKONAWSTWO</w:t>
      </w:r>
    </w:p>
    <w:p w14:paraId="4BB2A062" w14:textId="77777777" w:rsidR="009E6824" w:rsidRPr="006478A3"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Zamawiający nie dokonuje zastrzeżenia dotyczącego obowiązku osobistego wykonania przez Wykonawcę kluczowych części Zamówienia.</w:t>
      </w:r>
    </w:p>
    <w:p w14:paraId="1EBFA22D" w14:textId="77777777" w:rsidR="009E6824" w:rsidRPr="006478A3"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Wykonawca może powierzyć wykonanie części zamówienia podwykonawcy.</w:t>
      </w:r>
    </w:p>
    <w:p w14:paraId="38BD5245" w14:textId="77777777" w:rsidR="009E6824" w:rsidRPr="006478A3"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209E434" w14:textId="77777777" w:rsidR="009E6824" w:rsidRPr="006478A3"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Powierzenie wykonania części zamówienia podwykonawcom nie zwalnia Wykonawcy z odpowiedzialności za należyte wykonanie tego zamówienia.</w:t>
      </w:r>
    </w:p>
    <w:p w14:paraId="60846F23" w14:textId="77777777" w:rsidR="009E6824" w:rsidRPr="006478A3"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6478A3">
        <w:rPr>
          <w:rFonts w:asciiTheme="minorHAnsi" w:eastAsia="TimesNewRoman" w:hAnsiTheme="minorHAnsi" w:cstheme="minorHAnsi"/>
          <w:b w:val="0"/>
          <w:sz w:val="18"/>
          <w:szCs w:val="18"/>
          <w:lang w:eastAsia="en-US"/>
        </w:rPr>
        <w:t>Wykonawca</w:t>
      </w:r>
      <w:r w:rsidRPr="006478A3">
        <w:rPr>
          <w:rFonts w:asciiTheme="minorHAnsi" w:hAnsiTheme="minorHAnsi" w:cstheme="minorHAnsi"/>
          <w:b w:val="0"/>
          <w:iCs/>
          <w:sz w:val="18"/>
          <w:szCs w:val="18"/>
        </w:rPr>
        <w:t>, który zamierza powierzyć wykonanie części zamówienia podwykonawcom,</w:t>
      </w:r>
      <w:r w:rsidRPr="006478A3">
        <w:rPr>
          <w:rFonts w:asciiTheme="minorHAnsi" w:hAnsiTheme="minorHAnsi" w:cstheme="minorHAnsi"/>
          <w:sz w:val="18"/>
          <w:szCs w:val="18"/>
        </w:rPr>
        <w:t xml:space="preserve"> </w:t>
      </w:r>
      <w:r w:rsidRPr="006478A3">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3A88029" w14:textId="77777777" w:rsidR="009E6824" w:rsidRPr="006478A3"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Pozostałe wymagania dotyczące podwykonawstwa zostały określone we Wzorze umowy / Istotnych postanowieniach do umowy (jeśli dotyczy).</w:t>
      </w:r>
    </w:p>
    <w:p w14:paraId="024974B2" w14:textId="77777777" w:rsidR="009E6824" w:rsidRPr="006478A3"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6478A3">
        <w:rPr>
          <w:rFonts w:asciiTheme="minorHAnsi" w:hAnsiTheme="minorHAnsi" w:cstheme="minorHAnsi"/>
          <w:b/>
          <w:sz w:val="18"/>
          <w:szCs w:val="18"/>
        </w:rPr>
        <w:t>TERMIN</w:t>
      </w:r>
      <w:r w:rsidRPr="006478A3">
        <w:rPr>
          <w:rFonts w:asciiTheme="minorHAnsi" w:hAnsiTheme="minorHAnsi" w:cstheme="minorHAnsi"/>
          <w:b/>
          <w:bCs/>
          <w:sz w:val="18"/>
          <w:szCs w:val="18"/>
        </w:rPr>
        <w:t xml:space="preserve"> WYKONANIA ZAMÓWIENIA</w:t>
      </w:r>
    </w:p>
    <w:p w14:paraId="570E954C" w14:textId="30CD59A5" w:rsidR="009E6824" w:rsidRPr="006478A3" w:rsidRDefault="00133022" w:rsidP="004A0EE3">
      <w:pPr>
        <w:widowControl w:val="0"/>
        <w:ind w:firstLine="567"/>
        <w:jc w:val="both"/>
        <w:outlineLvl w:val="0"/>
        <w:rPr>
          <w:rFonts w:asciiTheme="minorHAnsi" w:hAnsiTheme="minorHAnsi" w:cstheme="minorHAnsi"/>
          <w:b/>
          <w:bCs/>
          <w:snapToGrid w:val="0"/>
          <w:sz w:val="18"/>
          <w:szCs w:val="18"/>
        </w:rPr>
      </w:pPr>
      <w:r w:rsidRPr="006478A3">
        <w:rPr>
          <w:rFonts w:asciiTheme="minorHAnsi" w:hAnsiTheme="minorHAnsi" w:cstheme="minorHAnsi"/>
          <w:bCs/>
          <w:snapToGrid w:val="0"/>
          <w:sz w:val="18"/>
          <w:szCs w:val="18"/>
        </w:rPr>
        <w:t xml:space="preserve">Termin wykonania zamówienia: </w:t>
      </w:r>
      <w:r w:rsidR="002D6D38" w:rsidRPr="006478A3">
        <w:rPr>
          <w:rFonts w:asciiTheme="minorHAnsi" w:hAnsiTheme="minorHAnsi" w:cstheme="minorHAnsi"/>
          <w:bCs/>
          <w:snapToGrid w:val="0"/>
          <w:sz w:val="18"/>
          <w:szCs w:val="18"/>
        </w:rPr>
        <w:t>od dnia podpisania umowy do 31.12.202</w:t>
      </w:r>
      <w:r w:rsidR="00855E8E">
        <w:rPr>
          <w:rFonts w:asciiTheme="minorHAnsi" w:hAnsiTheme="minorHAnsi" w:cstheme="minorHAnsi"/>
          <w:bCs/>
          <w:snapToGrid w:val="0"/>
          <w:sz w:val="18"/>
          <w:szCs w:val="18"/>
        </w:rPr>
        <w:t>6</w:t>
      </w:r>
      <w:r w:rsidR="002D6D38" w:rsidRPr="006478A3">
        <w:rPr>
          <w:rFonts w:asciiTheme="minorHAnsi" w:hAnsiTheme="minorHAnsi" w:cstheme="minorHAnsi"/>
          <w:bCs/>
          <w:snapToGrid w:val="0"/>
          <w:sz w:val="18"/>
          <w:szCs w:val="18"/>
        </w:rPr>
        <w:t>r.</w:t>
      </w:r>
    </w:p>
    <w:p w14:paraId="65826D22" w14:textId="77777777" w:rsidR="009E6824" w:rsidRPr="006478A3"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6478A3">
        <w:rPr>
          <w:rStyle w:val="tekstdokbold"/>
          <w:rFonts w:asciiTheme="minorHAnsi" w:hAnsiTheme="minorHAnsi" w:cstheme="minorHAnsi"/>
          <w:bCs/>
          <w:sz w:val="18"/>
          <w:szCs w:val="18"/>
        </w:rPr>
        <w:tab/>
      </w:r>
      <w:r w:rsidRPr="006478A3">
        <w:rPr>
          <w:rFonts w:asciiTheme="minorHAnsi" w:hAnsiTheme="minorHAnsi" w:cstheme="minorHAnsi"/>
          <w:b/>
          <w:bCs/>
          <w:sz w:val="18"/>
          <w:szCs w:val="18"/>
        </w:rPr>
        <w:t>WARUNKI</w:t>
      </w:r>
      <w:r w:rsidRPr="006478A3">
        <w:rPr>
          <w:rStyle w:val="tekstdokbold"/>
          <w:rFonts w:asciiTheme="minorHAnsi" w:hAnsiTheme="minorHAnsi" w:cstheme="minorHAnsi"/>
          <w:b w:val="0"/>
          <w:bCs/>
          <w:sz w:val="18"/>
          <w:szCs w:val="18"/>
        </w:rPr>
        <w:t xml:space="preserve"> </w:t>
      </w:r>
      <w:r w:rsidRPr="006478A3">
        <w:rPr>
          <w:rStyle w:val="tekstdokbold"/>
          <w:rFonts w:asciiTheme="minorHAnsi" w:hAnsiTheme="minorHAnsi" w:cstheme="minorHAnsi"/>
          <w:bCs/>
          <w:sz w:val="18"/>
          <w:szCs w:val="18"/>
        </w:rPr>
        <w:t>UDZIAŁU W POSTĘPOWANIU</w:t>
      </w:r>
    </w:p>
    <w:p w14:paraId="57A1B11A" w14:textId="77777777" w:rsidR="009E6824" w:rsidRPr="006478A3"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6478A3">
        <w:rPr>
          <w:rStyle w:val="tekstdokbold"/>
          <w:rFonts w:asciiTheme="minorHAnsi" w:hAnsiTheme="minorHAnsi" w:cstheme="minorHAnsi"/>
          <w:b w:val="0"/>
          <w:sz w:val="18"/>
          <w:szCs w:val="18"/>
        </w:rPr>
        <w:t xml:space="preserve">O udzielenie zamówienia mogą ubiegać się Wykonawcy, którzy </w:t>
      </w:r>
      <w:r w:rsidRPr="006478A3">
        <w:rPr>
          <w:rFonts w:asciiTheme="minorHAnsi" w:hAnsiTheme="minorHAnsi" w:cstheme="minorHAnsi"/>
          <w:sz w:val="18"/>
          <w:szCs w:val="18"/>
        </w:rPr>
        <w:t xml:space="preserve">nie podlegają wykluczeniu, na zasadach określonych w Rozdziale 7 SWZ, oraz spełniają określone przez Zamawiającego </w:t>
      </w:r>
      <w:r w:rsidRPr="006478A3">
        <w:rPr>
          <w:rStyle w:val="tekstdokbold"/>
          <w:rFonts w:asciiTheme="minorHAnsi" w:hAnsiTheme="minorHAnsi" w:cstheme="minorHAnsi"/>
          <w:b w:val="0"/>
          <w:sz w:val="18"/>
          <w:szCs w:val="18"/>
        </w:rPr>
        <w:t>warunki udziału w postępowaniu</w:t>
      </w:r>
      <w:r w:rsidRPr="006478A3">
        <w:rPr>
          <w:rFonts w:asciiTheme="minorHAnsi" w:hAnsiTheme="minorHAnsi" w:cstheme="minorHAnsi"/>
          <w:sz w:val="18"/>
          <w:szCs w:val="18"/>
        </w:rPr>
        <w:t>.</w:t>
      </w:r>
    </w:p>
    <w:p w14:paraId="71142708" w14:textId="77777777" w:rsidR="009E6824" w:rsidRPr="006478A3"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6478A3">
        <w:rPr>
          <w:rFonts w:asciiTheme="minorHAnsi" w:hAnsiTheme="minorHAnsi" w:cstheme="minorHAnsi"/>
          <w:b/>
          <w:bCs/>
          <w:sz w:val="18"/>
          <w:szCs w:val="18"/>
        </w:rPr>
        <w:t>Warunki udziału w postępowaniu, opis sposobu dokonywania oceny spełniania tych warunków</w:t>
      </w:r>
    </w:p>
    <w:p w14:paraId="2D2A5006" w14:textId="77777777" w:rsidR="009E6824" w:rsidRPr="006478A3" w:rsidRDefault="009E6824" w:rsidP="0090658D">
      <w:pPr>
        <w:pStyle w:val="pkt"/>
        <w:spacing w:before="120" w:after="0" w:line="276" w:lineRule="auto"/>
        <w:ind w:left="567" w:firstLine="0"/>
        <w:rPr>
          <w:rFonts w:asciiTheme="minorHAnsi" w:hAnsiTheme="minorHAnsi" w:cstheme="minorHAnsi"/>
          <w:b/>
          <w:bCs/>
          <w:sz w:val="18"/>
          <w:szCs w:val="18"/>
        </w:rPr>
      </w:pPr>
      <w:r w:rsidRPr="006478A3">
        <w:rPr>
          <w:rFonts w:asciiTheme="minorHAnsi" w:hAnsiTheme="minorHAnsi" w:cstheme="minorHAnsi"/>
          <w:b/>
          <w:bCs/>
          <w:sz w:val="18"/>
          <w:szCs w:val="18"/>
        </w:rPr>
        <w:lastRenderedPageBreak/>
        <w:t>Wykonawcy ubiegający się o zamówienie publiczne muszą spełniać niżej wymienione warunki udziału w postępowaniu dotyczące:</w:t>
      </w:r>
    </w:p>
    <w:p w14:paraId="4B4CC23B" w14:textId="77777777" w:rsidR="009E6824" w:rsidRPr="006478A3"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6478A3">
        <w:rPr>
          <w:rFonts w:asciiTheme="minorHAnsi" w:hAnsiTheme="minorHAnsi" w:cstheme="minorHAnsi"/>
          <w:b/>
          <w:bCs/>
          <w:sz w:val="18"/>
          <w:szCs w:val="18"/>
        </w:rPr>
        <w:t>zdolności do występowania w obrocie gospodarczym:</w:t>
      </w:r>
    </w:p>
    <w:p w14:paraId="5AC43948" w14:textId="77777777" w:rsidR="009E6824" w:rsidRPr="006478A3" w:rsidRDefault="009E6824" w:rsidP="00347665">
      <w:pPr>
        <w:pStyle w:val="pkt"/>
        <w:spacing w:before="120" w:after="0"/>
        <w:ind w:left="567" w:firstLine="0"/>
        <w:rPr>
          <w:rFonts w:asciiTheme="minorHAnsi" w:hAnsiTheme="minorHAnsi" w:cstheme="minorHAnsi"/>
          <w:bCs/>
          <w:sz w:val="18"/>
          <w:szCs w:val="18"/>
        </w:rPr>
      </w:pPr>
      <w:r w:rsidRPr="006478A3">
        <w:rPr>
          <w:rFonts w:asciiTheme="minorHAnsi" w:hAnsiTheme="minorHAnsi" w:cstheme="minorHAnsi"/>
          <w:bCs/>
          <w:sz w:val="18"/>
          <w:szCs w:val="18"/>
        </w:rPr>
        <w:t>Zamawiający nie stawia warunku w powyższym zakresie.</w:t>
      </w:r>
    </w:p>
    <w:p w14:paraId="34D675EB" w14:textId="77777777" w:rsidR="009E6824" w:rsidRPr="006478A3"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6478A3">
        <w:rPr>
          <w:rFonts w:asciiTheme="minorHAnsi" w:hAnsiTheme="minorHAnsi" w:cstheme="minorHAnsi"/>
          <w:b/>
          <w:bCs/>
          <w:sz w:val="18"/>
          <w:szCs w:val="18"/>
        </w:rPr>
        <w:t>uprawnień do prowadzenia określonej działalności gospodarczej lub zawodowej, o ile wynika to z odrębnych przepisów:</w:t>
      </w:r>
    </w:p>
    <w:p w14:paraId="22768E64" w14:textId="77777777" w:rsidR="009E6824" w:rsidRPr="006478A3" w:rsidRDefault="009E6824" w:rsidP="00347665">
      <w:pPr>
        <w:pStyle w:val="pkt"/>
        <w:spacing w:before="120" w:after="0"/>
        <w:ind w:left="567" w:firstLine="0"/>
        <w:rPr>
          <w:rFonts w:asciiTheme="minorHAnsi" w:hAnsiTheme="minorHAnsi" w:cstheme="minorHAnsi"/>
          <w:bCs/>
          <w:sz w:val="18"/>
          <w:szCs w:val="18"/>
        </w:rPr>
      </w:pPr>
      <w:r w:rsidRPr="006478A3">
        <w:rPr>
          <w:rFonts w:asciiTheme="minorHAnsi" w:hAnsiTheme="minorHAnsi" w:cstheme="minorHAnsi"/>
          <w:bCs/>
          <w:sz w:val="18"/>
          <w:szCs w:val="18"/>
        </w:rPr>
        <w:t>Zamawiający nie stawia warunku w powyższym zakresie.</w:t>
      </w:r>
    </w:p>
    <w:p w14:paraId="394159E3" w14:textId="77777777" w:rsidR="009E6824" w:rsidRPr="006478A3"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6478A3">
        <w:rPr>
          <w:rFonts w:asciiTheme="minorHAnsi" w:hAnsiTheme="minorHAnsi" w:cstheme="minorHAnsi"/>
          <w:b/>
          <w:bCs/>
          <w:sz w:val="18"/>
          <w:szCs w:val="18"/>
        </w:rPr>
        <w:t>sytuacji ekonomicznej lub finansowej:</w:t>
      </w:r>
    </w:p>
    <w:p w14:paraId="1B221EDA" w14:textId="77777777" w:rsidR="009E6824" w:rsidRPr="006478A3" w:rsidRDefault="009E6824" w:rsidP="00347665">
      <w:pPr>
        <w:pStyle w:val="pkt"/>
        <w:spacing w:before="120" w:after="0"/>
        <w:ind w:left="567" w:firstLine="0"/>
        <w:rPr>
          <w:rFonts w:asciiTheme="minorHAnsi" w:hAnsiTheme="minorHAnsi" w:cstheme="minorHAnsi"/>
          <w:bCs/>
          <w:sz w:val="18"/>
          <w:szCs w:val="18"/>
        </w:rPr>
      </w:pPr>
      <w:r w:rsidRPr="006478A3">
        <w:rPr>
          <w:rFonts w:asciiTheme="minorHAnsi" w:hAnsiTheme="minorHAnsi" w:cstheme="minorHAnsi"/>
          <w:bCs/>
          <w:sz w:val="18"/>
          <w:szCs w:val="18"/>
        </w:rPr>
        <w:t>Zamawiający nie stawia warunku w powyższym zakresie.</w:t>
      </w:r>
    </w:p>
    <w:p w14:paraId="07064C51" w14:textId="77777777" w:rsidR="009E6824" w:rsidRPr="006478A3"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6478A3">
        <w:rPr>
          <w:rFonts w:asciiTheme="minorHAnsi" w:hAnsiTheme="minorHAnsi" w:cstheme="minorHAnsi"/>
          <w:b/>
          <w:bCs/>
          <w:sz w:val="18"/>
          <w:szCs w:val="18"/>
          <w:u w:val="single"/>
        </w:rPr>
        <w:t>zdolności technicznej lub zawodowej:</w:t>
      </w:r>
    </w:p>
    <w:p w14:paraId="17AA7EF8" w14:textId="77777777" w:rsidR="009E6824" w:rsidRPr="006478A3" w:rsidRDefault="009E6824" w:rsidP="00B62781">
      <w:pPr>
        <w:pStyle w:val="pkt"/>
        <w:spacing w:before="120" w:after="120"/>
        <w:ind w:left="567" w:firstLine="0"/>
        <w:rPr>
          <w:rFonts w:asciiTheme="minorHAnsi" w:hAnsiTheme="minorHAnsi" w:cstheme="minorHAnsi"/>
          <w:bCs/>
          <w:sz w:val="18"/>
          <w:szCs w:val="18"/>
        </w:rPr>
      </w:pPr>
      <w:r w:rsidRPr="006478A3">
        <w:rPr>
          <w:rFonts w:asciiTheme="minorHAnsi" w:hAnsiTheme="minorHAnsi" w:cstheme="minorHAnsi"/>
          <w:bCs/>
          <w:sz w:val="18"/>
          <w:szCs w:val="18"/>
        </w:rPr>
        <w:t>Określenie warunków:</w:t>
      </w:r>
    </w:p>
    <w:p w14:paraId="02D5A4C6" w14:textId="77777777" w:rsidR="0039541B" w:rsidRPr="006478A3" w:rsidRDefault="0039541B" w:rsidP="00580F9D">
      <w:pPr>
        <w:pStyle w:val="pkt"/>
        <w:spacing w:before="120" w:after="0"/>
        <w:ind w:left="567" w:firstLine="0"/>
        <w:rPr>
          <w:rFonts w:asciiTheme="minorHAnsi" w:hAnsiTheme="minorHAnsi" w:cstheme="minorHAnsi"/>
          <w:bCs/>
          <w:sz w:val="18"/>
          <w:szCs w:val="18"/>
        </w:rPr>
      </w:pPr>
      <w:r w:rsidRPr="006478A3">
        <w:rPr>
          <w:rFonts w:asciiTheme="minorHAnsi" w:hAnsiTheme="minorHAnsi" w:cstheme="minorHAnsi"/>
          <w:bCs/>
          <w:sz w:val="18"/>
          <w:szCs w:val="18"/>
        </w:rPr>
        <w:t>Zamawiający nie stawia warunku w powyższym zakresie.</w:t>
      </w:r>
    </w:p>
    <w:p w14:paraId="591EE7A4" w14:textId="77777777" w:rsidR="009E6824" w:rsidRPr="006478A3"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11A962C3" w14:textId="77777777" w:rsidR="009E6824" w:rsidRPr="006478A3"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6478A3">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3E97B3" w14:textId="77777777" w:rsidR="009E6824" w:rsidRPr="006478A3"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6478A3">
        <w:rPr>
          <w:rFonts w:asciiTheme="minorHAnsi" w:hAnsiTheme="minorHAnsi" w:cstheme="minorHAnsi"/>
          <w:b/>
          <w:sz w:val="18"/>
          <w:szCs w:val="18"/>
        </w:rPr>
        <w:t>PODSTAWY WYKLUCZENIA WYKONAWCÓW</w:t>
      </w:r>
    </w:p>
    <w:p w14:paraId="0A3CEB66" w14:textId="77777777" w:rsidR="00C374CD" w:rsidRPr="006478A3" w:rsidRDefault="00C374CD" w:rsidP="00C374CD">
      <w:pPr>
        <w:pStyle w:val="Akapitzlist"/>
        <w:numPr>
          <w:ilvl w:val="1"/>
          <w:numId w:val="15"/>
        </w:numPr>
        <w:ind w:left="567" w:hanging="567"/>
        <w:jc w:val="both"/>
        <w:rPr>
          <w:rFonts w:asciiTheme="minorHAnsi" w:hAnsiTheme="minorHAnsi" w:cstheme="minorHAnsi"/>
          <w:bCs/>
          <w:sz w:val="18"/>
          <w:szCs w:val="18"/>
          <w:lang w:eastAsia="pl-PL"/>
        </w:rPr>
      </w:pPr>
      <w:r w:rsidRPr="006478A3">
        <w:rPr>
          <w:rFonts w:asciiTheme="minorHAnsi" w:hAnsiTheme="minorHAnsi" w:cstheme="minorHAnsi"/>
          <w:bCs/>
          <w:sz w:val="18"/>
          <w:szCs w:val="18"/>
          <w:lang w:eastAsia="pl-PL"/>
        </w:rPr>
        <w:t xml:space="preserve">Z postępowania o udzielenie zamówienia wyklucza się Wykonawców w stosunku, do których zachodzi którakolwiek z okoliczności wskazanych w art. 108 ust. 1 ustawy </w:t>
      </w:r>
      <w:proofErr w:type="spellStart"/>
      <w:r w:rsidRPr="006478A3">
        <w:rPr>
          <w:rFonts w:asciiTheme="minorHAnsi" w:hAnsiTheme="minorHAnsi" w:cstheme="minorHAnsi"/>
          <w:bCs/>
          <w:sz w:val="18"/>
          <w:szCs w:val="18"/>
          <w:lang w:eastAsia="pl-PL"/>
        </w:rPr>
        <w:t>Pzp</w:t>
      </w:r>
      <w:proofErr w:type="spellEnd"/>
      <w:r w:rsidRPr="006478A3">
        <w:rPr>
          <w:rFonts w:asciiTheme="minorHAnsi" w:hAnsiTheme="minorHAnsi" w:cstheme="minorHAnsi"/>
          <w:bCs/>
          <w:sz w:val="18"/>
          <w:szCs w:val="18"/>
          <w:lang w:eastAsia="pl-PL"/>
        </w:rPr>
        <w:t xml:space="preserve"> oraz w art. 7 ust. 1 ustawy z dnia 13 kwietnia 2022r. o szczególnych rozwiązaniach w zakresie przeciwdziałania wspieraniu agresji na Ukrainę oraz służących ochronie bezpieczeństwa narodowego.</w:t>
      </w:r>
    </w:p>
    <w:p w14:paraId="6554C61A" w14:textId="77777777" w:rsidR="009E6824" w:rsidRPr="006478A3" w:rsidRDefault="009E6824" w:rsidP="00553257">
      <w:pPr>
        <w:pStyle w:val="Tekstpodstawowy2"/>
        <w:numPr>
          <w:ilvl w:val="1"/>
          <w:numId w:val="15"/>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u w:val="single"/>
        </w:rPr>
        <w:t>Dodatkowo</w:t>
      </w:r>
      <w:r w:rsidRPr="006478A3">
        <w:rPr>
          <w:rFonts w:asciiTheme="minorHAnsi" w:hAnsiTheme="minorHAnsi" w:cstheme="minorHAnsi"/>
          <w:b w:val="0"/>
          <w:sz w:val="18"/>
          <w:szCs w:val="18"/>
        </w:rPr>
        <w:t xml:space="preserve"> Zamawiający wykluczy Wykonawcę:</w:t>
      </w:r>
    </w:p>
    <w:p w14:paraId="0040D23A" w14:textId="77777777" w:rsidR="009E6824" w:rsidRPr="006478A3" w:rsidRDefault="009E6824" w:rsidP="00E458AC">
      <w:pPr>
        <w:pStyle w:val="Tekstpodstawowy2"/>
        <w:numPr>
          <w:ilvl w:val="0"/>
          <w:numId w:val="11"/>
        </w:numPr>
        <w:spacing w:before="60"/>
        <w:ind w:left="851" w:hanging="284"/>
        <w:rPr>
          <w:rFonts w:asciiTheme="minorHAnsi" w:hAnsiTheme="minorHAnsi" w:cstheme="minorHAnsi"/>
          <w:b w:val="0"/>
          <w:sz w:val="18"/>
          <w:szCs w:val="18"/>
        </w:rPr>
      </w:pPr>
      <w:r w:rsidRPr="006478A3">
        <w:rPr>
          <w:rFonts w:asciiTheme="minorHAnsi" w:hAnsiTheme="minorHAnsi" w:cstheme="minorHAnsi"/>
          <w:b w:val="0"/>
          <w:sz w:val="18"/>
          <w:szCs w:val="18"/>
        </w:rPr>
        <w:t xml:space="preserve">na podstawie </w:t>
      </w:r>
      <w:r w:rsidRPr="006478A3">
        <w:rPr>
          <w:rFonts w:asciiTheme="minorHAnsi" w:hAnsiTheme="minorHAnsi" w:cstheme="minorHAnsi"/>
          <w:b w:val="0"/>
          <w:sz w:val="18"/>
          <w:szCs w:val="18"/>
          <w:u w:val="single"/>
        </w:rPr>
        <w:t xml:space="preserve">art. 109 ust. 1 pkt 4 ustawy </w:t>
      </w:r>
      <w:proofErr w:type="spellStart"/>
      <w:r w:rsidRPr="006478A3">
        <w:rPr>
          <w:rFonts w:asciiTheme="minorHAnsi" w:hAnsiTheme="minorHAnsi" w:cstheme="minorHAnsi"/>
          <w:b w:val="0"/>
          <w:sz w:val="18"/>
          <w:szCs w:val="18"/>
          <w:u w:val="single"/>
        </w:rPr>
        <w:t>Pzp</w:t>
      </w:r>
      <w:proofErr w:type="spellEnd"/>
      <w:r w:rsidRPr="006478A3">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94B1EC" w14:textId="77777777" w:rsidR="00C374CD" w:rsidRPr="006478A3" w:rsidRDefault="00C374CD" w:rsidP="00C374CD">
      <w:pPr>
        <w:pStyle w:val="Akapitzlist"/>
        <w:numPr>
          <w:ilvl w:val="1"/>
          <w:numId w:val="15"/>
        </w:numPr>
        <w:ind w:left="567" w:hanging="567"/>
        <w:rPr>
          <w:rFonts w:asciiTheme="minorHAnsi" w:hAnsiTheme="minorHAnsi" w:cstheme="minorHAnsi"/>
          <w:bCs/>
          <w:sz w:val="18"/>
          <w:szCs w:val="18"/>
          <w:lang w:eastAsia="pl-PL"/>
        </w:rPr>
      </w:pPr>
      <w:r w:rsidRPr="006478A3">
        <w:rPr>
          <w:rFonts w:asciiTheme="minorHAnsi" w:hAnsiTheme="minorHAnsi" w:cstheme="minorHAnsi"/>
          <w:bCs/>
          <w:sz w:val="18"/>
          <w:szCs w:val="18"/>
          <w:lang w:eastAsia="pl-PL"/>
        </w:rPr>
        <w:t xml:space="preserve">Wykluczenie Wykonawcy następuje zgodnie z art. 111 ustawy </w:t>
      </w:r>
      <w:proofErr w:type="spellStart"/>
      <w:r w:rsidRPr="006478A3">
        <w:rPr>
          <w:rFonts w:asciiTheme="minorHAnsi" w:hAnsiTheme="minorHAnsi" w:cstheme="minorHAnsi"/>
          <w:bCs/>
          <w:sz w:val="18"/>
          <w:szCs w:val="18"/>
          <w:lang w:eastAsia="pl-PL"/>
        </w:rPr>
        <w:t>Pzp</w:t>
      </w:r>
      <w:proofErr w:type="spellEnd"/>
      <w:r w:rsidRPr="006478A3">
        <w:rPr>
          <w:rFonts w:asciiTheme="minorHAnsi" w:hAnsiTheme="minorHAnsi" w:cstheme="minorHAnsi"/>
          <w:bCs/>
          <w:sz w:val="18"/>
          <w:szCs w:val="18"/>
          <w:lang w:eastAsia="pl-PL"/>
        </w:rPr>
        <w:t xml:space="preserve"> oraz z art. 7 ust. 2 ustawy z dnia 13 kwietnia 2022r. o szczególnych rozwiązaniach w zakresie przeciwdziałania wspieraniu agresji na Ukrainę oraz służących ochronie bezpieczeństwa narodowego.</w:t>
      </w:r>
    </w:p>
    <w:p w14:paraId="5C9C6C4A" w14:textId="77777777" w:rsidR="009E6824" w:rsidRPr="006478A3" w:rsidRDefault="009E6824" w:rsidP="00553257">
      <w:pPr>
        <w:pStyle w:val="Tekstpodstawowy2"/>
        <w:numPr>
          <w:ilvl w:val="1"/>
          <w:numId w:val="15"/>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 xml:space="preserve">Wykonawca nie podlega wykluczeniu w okolicznościach określonych w art. 108 ust. 1 pkt 1, 2, 5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sz w:val="18"/>
          <w:szCs w:val="18"/>
        </w:rPr>
        <w:t xml:space="preserve"> lub określonych w pkt 7.2. </w:t>
      </w:r>
      <w:proofErr w:type="spellStart"/>
      <w:r w:rsidRPr="006478A3">
        <w:rPr>
          <w:rFonts w:asciiTheme="minorHAnsi" w:hAnsiTheme="minorHAnsi" w:cstheme="minorHAnsi"/>
          <w:b w:val="0"/>
          <w:sz w:val="18"/>
          <w:szCs w:val="18"/>
        </w:rPr>
        <w:t>ppkt</w:t>
      </w:r>
      <w:proofErr w:type="spellEnd"/>
      <w:r w:rsidRPr="006478A3">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sz w:val="18"/>
          <w:szCs w:val="18"/>
        </w:rPr>
        <w:t>.</w:t>
      </w:r>
    </w:p>
    <w:p w14:paraId="77F3285F" w14:textId="77777777" w:rsidR="009E6824" w:rsidRPr="006478A3" w:rsidRDefault="009E6824" w:rsidP="00553257">
      <w:pPr>
        <w:pStyle w:val="Tekstpodstawowy2"/>
        <w:numPr>
          <w:ilvl w:val="1"/>
          <w:numId w:val="15"/>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 xml:space="preserve">Zamawiający oceni, czy podjęte przez Wykonawcę czynności, o których mowa w art. 110 ust. 2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660CE61" w14:textId="77777777" w:rsidR="009E6824" w:rsidRPr="006478A3" w:rsidRDefault="009E6824" w:rsidP="00553257">
      <w:pPr>
        <w:pStyle w:val="Tekstpodstawowy2"/>
        <w:numPr>
          <w:ilvl w:val="1"/>
          <w:numId w:val="15"/>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sz w:val="18"/>
          <w:szCs w:val="18"/>
        </w:rPr>
        <w:t>.</w:t>
      </w:r>
    </w:p>
    <w:p w14:paraId="0ADA4179" w14:textId="77777777" w:rsidR="009E6824" w:rsidRPr="006478A3"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6478A3">
        <w:rPr>
          <w:rFonts w:asciiTheme="minorHAnsi" w:hAnsiTheme="minorHAnsi" w:cstheme="minorHAnsi"/>
          <w:b/>
          <w:sz w:val="18"/>
          <w:szCs w:val="18"/>
        </w:rPr>
        <w:t>PODMIOTOWE ŚRODKI DOWODOWE</w:t>
      </w:r>
      <w:r w:rsidRPr="006478A3">
        <w:rPr>
          <w:rFonts w:asciiTheme="minorHAnsi" w:hAnsiTheme="minorHAnsi" w:cstheme="minorHAnsi"/>
          <w:b/>
          <w:bCs/>
          <w:sz w:val="18"/>
          <w:szCs w:val="18"/>
        </w:rPr>
        <w:t>, JAKIE ZOBOWIĄZANI SĄ DOSTARCZYĆ</w:t>
      </w:r>
      <w:r w:rsidRPr="006478A3">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720E7773" w14:textId="77777777" w:rsidR="009E6824" w:rsidRPr="006478A3" w:rsidRDefault="009E6824" w:rsidP="00553257">
      <w:pPr>
        <w:pStyle w:val="Tekstpodstawowy2"/>
        <w:numPr>
          <w:ilvl w:val="1"/>
          <w:numId w:val="15"/>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Wykonawca zobowiązany jest dołączyć do oferty oświadczenie, że Wykonawca:</w:t>
      </w:r>
    </w:p>
    <w:p w14:paraId="30097555" w14:textId="77777777" w:rsidR="009E6824" w:rsidRPr="006478A3"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6478A3">
        <w:rPr>
          <w:rFonts w:asciiTheme="minorHAnsi" w:hAnsiTheme="minorHAnsi" w:cstheme="minorHAnsi"/>
          <w:b w:val="0"/>
          <w:sz w:val="18"/>
          <w:szCs w:val="18"/>
        </w:rPr>
        <w:t>nie podlega wykluczeniu z postępowania;</w:t>
      </w:r>
    </w:p>
    <w:p w14:paraId="75E70FC6" w14:textId="77777777" w:rsidR="009E6824" w:rsidRPr="006478A3"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6478A3">
        <w:rPr>
          <w:rFonts w:asciiTheme="minorHAnsi" w:hAnsiTheme="minorHAnsi" w:cstheme="minorHAnsi"/>
          <w:b w:val="0"/>
          <w:sz w:val="18"/>
          <w:szCs w:val="18"/>
        </w:rPr>
        <w:t>spełnia warunki udziału w postępowaniu;</w:t>
      </w:r>
    </w:p>
    <w:p w14:paraId="3C550D3A" w14:textId="77777777" w:rsidR="009E6824" w:rsidRPr="006478A3" w:rsidRDefault="009E6824" w:rsidP="00E5407A">
      <w:pPr>
        <w:pStyle w:val="Tekstpodstawowy2"/>
        <w:spacing w:before="60"/>
        <w:ind w:left="567"/>
        <w:rPr>
          <w:rFonts w:asciiTheme="minorHAnsi" w:hAnsiTheme="minorHAnsi" w:cstheme="minorHAnsi"/>
          <w:b w:val="0"/>
          <w:bCs w:val="0"/>
          <w:sz w:val="18"/>
          <w:szCs w:val="18"/>
        </w:rPr>
      </w:pPr>
      <w:r w:rsidRPr="006478A3">
        <w:rPr>
          <w:rFonts w:asciiTheme="minorHAnsi" w:hAnsiTheme="minorHAnsi" w:cstheme="minorHAnsi"/>
          <w:b w:val="0"/>
          <w:sz w:val="18"/>
          <w:szCs w:val="18"/>
        </w:rPr>
        <w:t>w zakresie wskazanym przez Zamawiającego.</w:t>
      </w:r>
    </w:p>
    <w:p w14:paraId="25E92BEF" w14:textId="77777777" w:rsidR="009E6824" w:rsidRPr="006478A3" w:rsidRDefault="009E6824" w:rsidP="00553257">
      <w:pPr>
        <w:pStyle w:val="Tekstpodstawowy2"/>
        <w:numPr>
          <w:ilvl w:val="1"/>
          <w:numId w:val="15"/>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lastRenderedPageBreak/>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7D473CB2" w14:textId="77777777" w:rsidR="009E6824" w:rsidRPr="006478A3" w:rsidRDefault="009E6824" w:rsidP="00553257">
      <w:pPr>
        <w:pStyle w:val="Tekstpodstawowy2"/>
        <w:numPr>
          <w:ilvl w:val="1"/>
          <w:numId w:val="15"/>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30F086CE" w14:textId="77777777" w:rsidR="009E6824" w:rsidRPr="006478A3" w:rsidRDefault="009E6824" w:rsidP="00553257">
      <w:pPr>
        <w:pStyle w:val="Tekstpodstawowy2"/>
        <w:numPr>
          <w:ilvl w:val="0"/>
          <w:numId w:val="16"/>
        </w:numPr>
        <w:rPr>
          <w:rFonts w:asciiTheme="minorHAnsi" w:hAnsiTheme="minorHAnsi" w:cstheme="minorHAnsi"/>
          <w:b w:val="0"/>
          <w:sz w:val="18"/>
          <w:szCs w:val="18"/>
        </w:rPr>
      </w:pPr>
      <w:r w:rsidRPr="006478A3">
        <w:rPr>
          <w:rFonts w:asciiTheme="minorHAnsi" w:hAnsiTheme="minorHAnsi" w:cstheme="minorHAnsi"/>
          <w:b w:val="0"/>
          <w:sz w:val="18"/>
          <w:szCs w:val="18"/>
        </w:rPr>
        <w:t>W celu potwierdzenia braku podstaw wykluczenia Wykonawcy z udziału w postępowaniu:</w:t>
      </w:r>
    </w:p>
    <w:p w14:paraId="16705658" w14:textId="77777777" w:rsidR="009E6824" w:rsidRPr="006478A3" w:rsidRDefault="009E6824" w:rsidP="00553257">
      <w:pPr>
        <w:pStyle w:val="Tekstpodstawowy2"/>
        <w:numPr>
          <w:ilvl w:val="0"/>
          <w:numId w:val="17"/>
        </w:numPr>
        <w:rPr>
          <w:rFonts w:asciiTheme="minorHAnsi" w:hAnsiTheme="minorHAnsi" w:cstheme="minorHAnsi"/>
          <w:b w:val="0"/>
          <w:sz w:val="18"/>
          <w:szCs w:val="18"/>
        </w:rPr>
      </w:pPr>
      <w:r w:rsidRPr="006478A3">
        <w:rPr>
          <w:rFonts w:asciiTheme="minorHAnsi" w:hAnsiTheme="minorHAnsi" w:cstheme="minorHAnsi"/>
          <w:bCs w:val="0"/>
          <w:sz w:val="18"/>
          <w:szCs w:val="18"/>
        </w:rPr>
        <w:t xml:space="preserve">Oświadczenia Wykonawcy, </w:t>
      </w:r>
      <w:r w:rsidRPr="006478A3">
        <w:rPr>
          <w:rFonts w:asciiTheme="minorHAnsi" w:hAnsiTheme="minorHAnsi" w:cstheme="minorHAnsi"/>
          <w:b w:val="0"/>
          <w:sz w:val="18"/>
          <w:szCs w:val="18"/>
        </w:rPr>
        <w:t xml:space="preserve">w zakresie art. 108 ust. 1 pkt 5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6EAD28B6" w14:textId="77777777" w:rsidR="009E6824" w:rsidRPr="006478A3" w:rsidRDefault="009E6824" w:rsidP="00553257">
      <w:pPr>
        <w:pStyle w:val="Tekstpodstawowy2"/>
        <w:numPr>
          <w:ilvl w:val="0"/>
          <w:numId w:val="17"/>
        </w:numPr>
        <w:rPr>
          <w:rFonts w:asciiTheme="minorHAnsi" w:hAnsiTheme="minorHAnsi" w:cstheme="minorHAnsi"/>
          <w:b w:val="0"/>
          <w:sz w:val="18"/>
          <w:szCs w:val="18"/>
        </w:rPr>
      </w:pPr>
      <w:r w:rsidRPr="006478A3">
        <w:rPr>
          <w:rFonts w:asciiTheme="minorHAnsi" w:hAnsiTheme="minorHAnsi" w:cstheme="minorHAnsi"/>
          <w:bCs w:val="0"/>
          <w:sz w:val="18"/>
          <w:szCs w:val="18"/>
        </w:rPr>
        <w:t>Odpisu lub informacji z Krajowego Rejestru Sądowego lub z Centralnej Ewidencji i Informacji o Działalności Gospodarczej</w:t>
      </w:r>
      <w:r w:rsidRPr="006478A3">
        <w:rPr>
          <w:rFonts w:asciiTheme="minorHAnsi" w:hAnsiTheme="minorHAnsi" w:cstheme="minorHAnsi"/>
          <w:b w:val="0"/>
          <w:sz w:val="18"/>
          <w:szCs w:val="18"/>
        </w:rPr>
        <w:t xml:space="preserve">, w zakresie art. 109 ust. 1 pkt 4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sz w:val="18"/>
          <w:szCs w:val="18"/>
        </w:rPr>
        <w:t>, sporządzonych nie wcześniej niż 3 miesiące przed jej złożeniem, jeżeli odrębne przepisy wymagają wpisu do rejestru lub ewidencji;</w:t>
      </w:r>
    </w:p>
    <w:p w14:paraId="03FFB78C" w14:textId="77777777" w:rsidR="00AB7B50" w:rsidRPr="006478A3" w:rsidRDefault="00AB7B50" w:rsidP="00553257">
      <w:pPr>
        <w:pStyle w:val="Tekstpodstawowy2"/>
        <w:numPr>
          <w:ilvl w:val="0"/>
          <w:numId w:val="17"/>
        </w:numPr>
        <w:rPr>
          <w:rFonts w:asciiTheme="minorHAnsi" w:hAnsiTheme="minorHAnsi" w:cstheme="minorHAnsi"/>
          <w:b w:val="0"/>
          <w:sz w:val="18"/>
          <w:szCs w:val="18"/>
        </w:rPr>
      </w:pPr>
      <w:r w:rsidRPr="006478A3">
        <w:rPr>
          <w:rFonts w:asciiTheme="minorHAnsi" w:hAnsiTheme="minorHAnsi" w:cstheme="minorHAnsi"/>
          <w:bCs w:val="0"/>
          <w:sz w:val="18"/>
          <w:szCs w:val="18"/>
        </w:rPr>
        <w:t>Oświadczenia Wykonawcy o aktualności informacji zawartych w oświadczeniu, o którym mowa w art. 125 ust. 1 ustawy</w:t>
      </w:r>
      <w:r w:rsidRPr="006478A3">
        <w:rPr>
          <w:rFonts w:asciiTheme="minorHAnsi" w:hAnsiTheme="minorHAnsi" w:cstheme="minorHAnsi"/>
          <w:b w:val="0"/>
          <w:bCs w:val="0"/>
          <w:sz w:val="18"/>
          <w:szCs w:val="18"/>
        </w:rPr>
        <w:t xml:space="preserve">, w zakresie podstaw wykluczenia z postępowania wskazanych przez Zamawiającego, </w:t>
      </w:r>
      <w:r w:rsidRPr="006478A3">
        <w:rPr>
          <w:rFonts w:asciiTheme="minorHAnsi" w:hAnsiTheme="minorHAnsi" w:cstheme="minorHAnsi"/>
          <w:b w:val="0"/>
          <w:bCs w:val="0"/>
          <w:sz w:val="18"/>
          <w:szCs w:val="18"/>
        </w:rPr>
        <w:br/>
        <w:t>o których mowa w:</w:t>
      </w:r>
    </w:p>
    <w:p w14:paraId="043118DB" w14:textId="77777777" w:rsidR="00AB7B50" w:rsidRPr="006478A3" w:rsidRDefault="00AB7B50" w:rsidP="000351F3">
      <w:pPr>
        <w:pStyle w:val="Tekstpodstawowy2"/>
        <w:numPr>
          <w:ilvl w:val="0"/>
          <w:numId w:val="53"/>
        </w:numPr>
        <w:rPr>
          <w:rFonts w:asciiTheme="minorHAnsi" w:hAnsiTheme="minorHAnsi" w:cstheme="minorHAnsi"/>
          <w:b w:val="0"/>
          <w:sz w:val="18"/>
          <w:szCs w:val="18"/>
        </w:rPr>
      </w:pPr>
      <w:r w:rsidRPr="006478A3">
        <w:rPr>
          <w:rFonts w:asciiTheme="minorHAnsi" w:hAnsiTheme="minorHAnsi" w:cstheme="minorHAnsi"/>
          <w:b w:val="0"/>
          <w:bCs w:val="0"/>
          <w:sz w:val="18"/>
          <w:szCs w:val="18"/>
        </w:rPr>
        <w:t>Art. 108 ust. 1 pkt. 3 ustawy,</w:t>
      </w:r>
    </w:p>
    <w:p w14:paraId="6A93365D" w14:textId="77777777" w:rsidR="00AB7B50" w:rsidRPr="006478A3" w:rsidRDefault="00AB7B50" w:rsidP="000351F3">
      <w:pPr>
        <w:pStyle w:val="Tekstpodstawowy2"/>
        <w:numPr>
          <w:ilvl w:val="0"/>
          <w:numId w:val="53"/>
        </w:numPr>
        <w:rPr>
          <w:rFonts w:asciiTheme="minorHAnsi" w:hAnsiTheme="minorHAnsi" w:cstheme="minorHAnsi"/>
          <w:b w:val="0"/>
          <w:sz w:val="18"/>
          <w:szCs w:val="18"/>
        </w:rPr>
      </w:pPr>
      <w:r w:rsidRPr="006478A3">
        <w:rPr>
          <w:rFonts w:asciiTheme="minorHAnsi" w:hAnsiTheme="minorHAnsi" w:cstheme="minorHAnsi"/>
          <w:b w:val="0"/>
          <w:bCs w:val="0"/>
          <w:sz w:val="18"/>
          <w:szCs w:val="18"/>
        </w:rPr>
        <w:t>Art. 108 ust. 1 pkt. 4 ustawy, dotyczących orzeczenia zakazu ubiegania się o zamówienie publiczne tytułem środka zapobiegawczego,</w:t>
      </w:r>
    </w:p>
    <w:p w14:paraId="2C997F74" w14:textId="77777777" w:rsidR="00AB7B50" w:rsidRPr="006478A3" w:rsidRDefault="00AB7B50" w:rsidP="000351F3">
      <w:pPr>
        <w:pStyle w:val="Tekstpodstawowy2"/>
        <w:numPr>
          <w:ilvl w:val="0"/>
          <w:numId w:val="53"/>
        </w:numPr>
        <w:rPr>
          <w:rFonts w:asciiTheme="minorHAnsi" w:hAnsiTheme="minorHAnsi" w:cstheme="minorHAnsi"/>
          <w:b w:val="0"/>
          <w:sz w:val="18"/>
          <w:szCs w:val="18"/>
        </w:rPr>
      </w:pPr>
      <w:r w:rsidRPr="006478A3">
        <w:rPr>
          <w:rFonts w:asciiTheme="minorHAnsi" w:hAnsiTheme="minorHAnsi" w:cstheme="minorHAnsi"/>
          <w:b w:val="0"/>
          <w:bCs w:val="0"/>
          <w:sz w:val="18"/>
          <w:szCs w:val="18"/>
        </w:rPr>
        <w:t>Art. 108 ust. 1 pkt. 6 ustawy.</w:t>
      </w:r>
    </w:p>
    <w:p w14:paraId="17BB4DAD" w14:textId="77777777" w:rsidR="009E6824" w:rsidRPr="006478A3" w:rsidRDefault="009E6824" w:rsidP="00553257">
      <w:pPr>
        <w:pStyle w:val="Tekstpodstawowy2"/>
        <w:numPr>
          <w:ilvl w:val="1"/>
          <w:numId w:val="15"/>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79F92BC" w14:textId="77777777" w:rsidR="009E6824" w:rsidRPr="006478A3" w:rsidRDefault="009E6824" w:rsidP="00553257">
      <w:pPr>
        <w:pStyle w:val="Tekstpodstawowy2"/>
        <w:numPr>
          <w:ilvl w:val="1"/>
          <w:numId w:val="15"/>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6478A3">
        <w:rPr>
          <w:rFonts w:asciiTheme="minorHAnsi" w:hAnsiTheme="minorHAnsi" w:cstheme="minorHAnsi"/>
          <w:b w:val="0"/>
          <w:sz w:val="18"/>
          <w:szCs w:val="18"/>
        </w:rPr>
        <w:t>ppkt</w:t>
      </w:r>
      <w:proofErr w:type="spellEnd"/>
      <w:r w:rsidRPr="006478A3">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0FCCE235" w14:textId="77777777" w:rsidR="009E6824" w:rsidRPr="006478A3"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6478A3">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6478A3">
        <w:rPr>
          <w:rFonts w:asciiTheme="minorHAnsi" w:hAnsiTheme="minorHAnsi" w:cstheme="minorHAnsi"/>
          <w:b w:val="0"/>
          <w:bCs w:val="0"/>
          <w:sz w:val="18"/>
          <w:szCs w:val="18"/>
        </w:rPr>
        <w:t>Pzp</w:t>
      </w:r>
      <w:proofErr w:type="spellEnd"/>
      <w:r w:rsidRPr="006478A3">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420ECFAA" w14:textId="77777777" w:rsidR="009E6824" w:rsidRPr="006478A3"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6478A3">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6478A3">
        <w:rPr>
          <w:rFonts w:asciiTheme="minorHAnsi" w:hAnsiTheme="minorHAnsi" w:cstheme="minorHAnsi"/>
          <w:b w:val="0"/>
          <w:bCs w:val="0"/>
          <w:sz w:val="18"/>
          <w:szCs w:val="18"/>
        </w:rPr>
        <w:t>Pzp</w:t>
      </w:r>
      <w:proofErr w:type="spellEnd"/>
      <w:r w:rsidRPr="006478A3">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D418061" w14:textId="77777777" w:rsidR="009E6824" w:rsidRPr="006478A3"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6478A3">
        <w:rPr>
          <w:rFonts w:asciiTheme="minorHAnsi" w:hAnsiTheme="minorHAnsi" w:cstheme="minorHAnsi"/>
          <w:b w:val="0"/>
          <w:bCs w:val="0"/>
          <w:sz w:val="18"/>
          <w:szCs w:val="18"/>
        </w:rPr>
        <w:t xml:space="preserve">W zakresie nieuregulowanym ustawą </w:t>
      </w:r>
      <w:proofErr w:type="spellStart"/>
      <w:r w:rsidRPr="006478A3">
        <w:rPr>
          <w:rFonts w:asciiTheme="minorHAnsi" w:hAnsiTheme="minorHAnsi" w:cstheme="minorHAnsi"/>
          <w:b w:val="0"/>
          <w:bCs w:val="0"/>
          <w:sz w:val="18"/>
          <w:szCs w:val="18"/>
        </w:rPr>
        <w:t>Pzp</w:t>
      </w:r>
      <w:proofErr w:type="spellEnd"/>
      <w:r w:rsidRPr="006478A3">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6478A3">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6478A3">
        <w:rPr>
          <w:rFonts w:asciiTheme="minorHAnsi" w:hAnsiTheme="minorHAnsi" w:cstheme="minorHAnsi"/>
          <w:b w:val="0"/>
          <w:bCs w:val="0"/>
          <w:sz w:val="18"/>
          <w:szCs w:val="18"/>
        </w:rPr>
        <w:t xml:space="preserve"> (Dz. U. poz. 2415) oraz przepisy Rozporządzenia Prezesa Rady Ministrów z dnia 30 grudnia 2020 r. </w:t>
      </w:r>
      <w:r w:rsidRPr="006478A3">
        <w:rPr>
          <w:rFonts w:asciiTheme="minorHAnsi" w:hAnsiTheme="minorHAnsi" w:cstheme="minorHAnsi"/>
          <w:b w:val="0"/>
          <w:bCs w:val="0"/>
          <w:iCs/>
          <w:sz w:val="18"/>
          <w:szCs w:val="18"/>
        </w:rPr>
        <w:t xml:space="preserve">w sprawie sposobu sporządzania i przekazywania informacji oraz wymagań technicznych dla dokumentów </w:t>
      </w:r>
      <w:r w:rsidRPr="006478A3">
        <w:rPr>
          <w:rFonts w:asciiTheme="minorHAnsi" w:hAnsiTheme="minorHAnsi" w:cstheme="minorHAnsi"/>
          <w:b w:val="0"/>
          <w:bCs w:val="0"/>
          <w:iCs/>
          <w:sz w:val="18"/>
          <w:szCs w:val="18"/>
        </w:rPr>
        <w:lastRenderedPageBreak/>
        <w:t>elektronicznych oraz środków komunikacji elektronicznej w postępowaniu o udzielenie zamówienia publicznego lub konkursie</w:t>
      </w:r>
      <w:r w:rsidRPr="006478A3">
        <w:rPr>
          <w:rFonts w:asciiTheme="minorHAnsi" w:hAnsiTheme="minorHAnsi" w:cstheme="minorHAnsi"/>
          <w:b w:val="0"/>
          <w:bCs w:val="0"/>
          <w:sz w:val="18"/>
          <w:szCs w:val="18"/>
        </w:rPr>
        <w:t xml:space="preserve"> (Dz. U. poz. 2452).</w:t>
      </w:r>
    </w:p>
    <w:p w14:paraId="64E6D7FC" w14:textId="77777777" w:rsidR="009E6824" w:rsidRPr="006478A3"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6478A3">
        <w:rPr>
          <w:rFonts w:asciiTheme="minorHAnsi" w:hAnsiTheme="minorHAnsi" w:cstheme="minorHAnsi"/>
          <w:b/>
          <w:sz w:val="18"/>
          <w:szCs w:val="18"/>
        </w:rPr>
        <w:t>INFORMACJA DLA WYKONAWCÓW POLEGAJĄCYCH NA ZDOLNOŚCIACH PODMIOTÓW UDOSTĘPNIAJĄCYCH ZASOBY</w:t>
      </w:r>
    </w:p>
    <w:p w14:paraId="06F8DB15" w14:textId="77777777" w:rsidR="009E6824" w:rsidRPr="006478A3" w:rsidRDefault="009E6824" w:rsidP="00553257">
      <w:pPr>
        <w:pStyle w:val="Tekstpodstawowy2"/>
        <w:numPr>
          <w:ilvl w:val="1"/>
          <w:numId w:val="18"/>
        </w:numPr>
        <w:ind w:left="567"/>
        <w:rPr>
          <w:rFonts w:asciiTheme="minorHAnsi" w:hAnsiTheme="minorHAnsi" w:cstheme="minorHAnsi"/>
          <w:b w:val="0"/>
          <w:iCs/>
          <w:sz w:val="18"/>
          <w:szCs w:val="18"/>
        </w:rPr>
      </w:pPr>
      <w:r w:rsidRPr="006478A3">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3F963C3" w14:textId="77777777" w:rsidR="009E6824" w:rsidRPr="006478A3" w:rsidRDefault="009E6824" w:rsidP="00553257">
      <w:pPr>
        <w:pStyle w:val="Tekstpodstawowy2"/>
        <w:numPr>
          <w:ilvl w:val="1"/>
          <w:numId w:val="18"/>
        </w:numPr>
        <w:ind w:left="567"/>
        <w:rPr>
          <w:rFonts w:asciiTheme="minorHAnsi" w:hAnsiTheme="minorHAnsi" w:cstheme="minorHAnsi"/>
          <w:b w:val="0"/>
          <w:iCs/>
          <w:sz w:val="18"/>
          <w:szCs w:val="18"/>
        </w:rPr>
      </w:pPr>
      <w:r w:rsidRPr="006478A3">
        <w:rPr>
          <w:rFonts w:asciiTheme="minorHAnsi" w:hAnsiTheme="minorHAnsi" w:cstheme="minorHAnsi"/>
          <w:b w:val="0"/>
          <w:iCs/>
          <w:sz w:val="18"/>
          <w:szCs w:val="18"/>
        </w:rPr>
        <w:t xml:space="preserve">Wykonawca, który polega na zdolnościach lub sytuacji podmiotów udostępniających zasoby składa wraz z ofertą </w:t>
      </w:r>
      <w:r w:rsidRPr="006478A3">
        <w:rPr>
          <w:rFonts w:asciiTheme="minorHAnsi" w:hAnsiTheme="minorHAnsi" w:cstheme="minorHAnsi"/>
          <w:iCs/>
          <w:sz w:val="18"/>
          <w:szCs w:val="18"/>
        </w:rPr>
        <w:t xml:space="preserve">zobowiązanie tych podmiotów do oddania mu do dyspozycji niezbędnych zasobów na potrzeby realizacji zamówienia lub inny podmiotowy środek dowodowy potwierdzający, </w:t>
      </w:r>
      <w:r w:rsidRPr="006478A3">
        <w:rPr>
          <w:rFonts w:asciiTheme="minorHAnsi" w:hAnsiTheme="minorHAnsi" w:cstheme="minorHAnsi"/>
          <w:bCs w:val="0"/>
          <w:iCs/>
          <w:sz w:val="18"/>
          <w:szCs w:val="18"/>
        </w:rPr>
        <w:t>że Wykonawca realizując zamówienie, będzie dysponował niezbędnymi zasobami tych podmiotów</w:t>
      </w:r>
      <w:r w:rsidRPr="006478A3">
        <w:rPr>
          <w:rFonts w:asciiTheme="minorHAnsi" w:hAnsiTheme="minorHAnsi" w:cstheme="minorHAnsi"/>
          <w:iCs/>
          <w:sz w:val="18"/>
          <w:szCs w:val="18"/>
        </w:rPr>
        <w:t>.</w:t>
      </w:r>
    </w:p>
    <w:p w14:paraId="6174ECFB" w14:textId="77777777" w:rsidR="009E6824" w:rsidRPr="006478A3" w:rsidRDefault="009E6824" w:rsidP="00553257">
      <w:pPr>
        <w:pStyle w:val="Tekstpodstawowy2"/>
        <w:numPr>
          <w:ilvl w:val="1"/>
          <w:numId w:val="18"/>
        </w:numPr>
        <w:ind w:left="567"/>
        <w:rPr>
          <w:rFonts w:asciiTheme="minorHAnsi" w:hAnsiTheme="minorHAnsi" w:cstheme="minorHAnsi"/>
          <w:b w:val="0"/>
          <w:iCs/>
          <w:sz w:val="18"/>
          <w:szCs w:val="18"/>
        </w:rPr>
      </w:pPr>
      <w:r w:rsidRPr="006478A3">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DB43B6A" w14:textId="77777777" w:rsidR="009E6824" w:rsidRPr="006478A3"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6478A3">
        <w:rPr>
          <w:rFonts w:asciiTheme="minorHAnsi" w:hAnsiTheme="minorHAnsi" w:cstheme="minorHAnsi"/>
          <w:b w:val="0"/>
          <w:iCs/>
          <w:sz w:val="18"/>
          <w:szCs w:val="18"/>
        </w:rPr>
        <w:t>zakres dostępnych wykonawcy zasobów podmiotu udostępniającego zasoby;</w:t>
      </w:r>
    </w:p>
    <w:p w14:paraId="6658305D" w14:textId="77777777" w:rsidR="009E6824" w:rsidRPr="006478A3"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6478A3">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0445E56" w14:textId="77777777" w:rsidR="009E6824" w:rsidRPr="006478A3"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6478A3">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E4016E" w14:textId="77777777" w:rsidR="009E6824" w:rsidRPr="006478A3" w:rsidRDefault="009E6824" w:rsidP="00553257">
      <w:pPr>
        <w:pStyle w:val="Tekstpodstawowy2"/>
        <w:numPr>
          <w:ilvl w:val="1"/>
          <w:numId w:val="18"/>
        </w:numPr>
        <w:ind w:left="567"/>
        <w:rPr>
          <w:rFonts w:asciiTheme="minorHAnsi" w:hAnsiTheme="minorHAnsi" w:cstheme="minorHAnsi"/>
          <w:b w:val="0"/>
          <w:iCs/>
          <w:sz w:val="18"/>
          <w:szCs w:val="18"/>
        </w:rPr>
      </w:pPr>
      <w:r w:rsidRPr="006478A3">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7B1799EC" w14:textId="77777777" w:rsidR="009E6824" w:rsidRPr="006478A3" w:rsidRDefault="009E6824" w:rsidP="00553257">
      <w:pPr>
        <w:pStyle w:val="Tekstpodstawowy2"/>
        <w:numPr>
          <w:ilvl w:val="1"/>
          <w:numId w:val="18"/>
        </w:numPr>
        <w:ind w:left="567"/>
        <w:rPr>
          <w:rFonts w:asciiTheme="minorHAnsi" w:hAnsiTheme="minorHAnsi" w:cstheme="minorHAnsi"/>
          <w:b w:val="0"/>
          <w:iCs/>
          <w:sz w:val="18"/>
          <w:szCs w:val="18"/>
        </w:rPr>
      </w:pPr>
      <w:r w:rsidRPr="006478A3">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378DF14" w14:textId="77777777" w:rsidR="009E6824" w:rsidRPr="006478A3" w:rsidRDefault="009E6824" w:rsidP="00553257">
      <w:pPr>
        <w:pStyle w:val="Tekstpodstawowy2"/>
        <w:numPr>
          <w:ilvl w:val="1"/>
          <w:numId w:val="18"/>
        </w:numPr>
        <w:ind w:left="567"/>
        <w:rPr>
          <w:rFonts w:asciiTheme="minorHAnsi" w:hAnsiTheme="minorHAnsi" w:cstheme="minorHAnsi"/>
          <w:b w:val="0"/>
          <w:iCs/>
          <w:sz w:val="18"/>
          <w:szCs w:val="18"/>
        </w:rPr>
      </w:pPr>
      <w:r w:rsidRPr="006478A3">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F12F547" w14:textId="77777777" w:rsidR="009E6824" w:rsidRPr="006478A3" w:rsidRDefault="009E6824" w:rsidP="00553257">
      <w:pPr>
        <w:pStyle w:val="Tekstpodstawowy2"/>
        <w:numPr>
          <w:ilvl w:val="1"/>
          <w:numId w:val="18"/>
        </w:numPr>
        <w:ind w:left="567"/>
        <w:rPr>
          <w:rFonts w:asciiTheme="minorHAnsi" w:hAnsiTheme="minorHAnsi" w:cstheme="minorHAnsi"/>
          <w:b w:val="0"/>
          <w:iCs/>
          <w:sz w:val="18"/>
          <w:szCs w:val="18"/>
        </w:rPr>
      </w:pPr>
      <w:r w:rsidRPr="006478A3">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589E06" w14:textId="77777777" w:rsidR="009E6824" w:rsidRPr="006478A3" w:rsidRDefault="009E6824" w:rsidP="00553257">
      <w:pPr>
        <w:pStyle w:val="Tekstpodstawowy2"/>
        <w:numPr>
          <w:ilvl w:val="1"/>
          <w:numId w:val="18"/>
        </w:numPr>
        <w:ind w:left="567"/>
        <w:rPr>
          <w:rFonts w:asciiTheme="minorHAnsi" w:hAnsiTheme="minorHAnsi" w:cstheme="minorHAnsi"/>
          <w:b w:val="0"/>
          <w:iCs/>
          <w:sz w:val="18"/>
          <w:szCs w:val="18"/>
        </w:rPr>
      </w:pPr>
      <w:r w:rsidRPr="006478A3">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6478A3">
        <w:rPr>
          <w:rFonts w:asciiTheme="minorHAnsi" w:hAnsiTheme="minorHAnsi" w:cstheme="minorHAnsi"/>
          <w:b w:val="0"/>
          <w:iCs/>
          <w:sz w:val="18"/>
          <w:szCs w:val="18"/>
        </w:rPr>
        <w:t>Pzp</w:t>
      </w:r>
      <w:proofErr w:type="spellEnd"/>
      <w:r w:rsidRPr="006478A3">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3B34856" w14:textId="77777777" w:rsidR="009E6824" w:rsidRPr="006478A3" w:rsidRDefault="009E6824" w:rsidP="00553257">
      <w:pPr>
        <w:pStyle w:val="Tekstpodstawowy2"/>
        <w:numPr>
          <w:ilvl w:val="1"/>
          <w:numId w:val="18"/>
        </w:numPr>
        <w:ind w:left="567"/>
        <w:rPr>
          <w:rFonts w:asciiTheme="minorHAnsi" w:hAnsiTheme="minorHAnsi" w:cstheme="minorHAnsi"/>
          <w:b w:val="0"/>
          <w:iCs/>
          <w:sz w:val="18"/>
          <w:szCs w:val="18"/>
        </w:rPr>
      </w:pPr>
      <w:r w:rsidRPr="006478A3">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6478A3">
        <w:rPr>
          <w:rFonts w:asciiTheme="minorHAnsi" w:hAnsiTheme="minorHAnsi" w:cstheme="minorHAnsi"/>
          <w:b w:val="0"/>
          <w:iCs/>
          <w:sz w:val="18"/>
          <w:szCs w:val="18"/>
        </w:rPr>
        <w:t>Pzp</w:t>
      </w:r>
      <w:proofErr w:type="spellEnd"/>
      <w:r w:rsidRPr="006478A3">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6478A3">
        <w:rPr>
          <w:rFonts w:asciiTheme="minorHAnsi" w:hAnsiTheme="minorHAnsi" w:cstheme="minorHAnsi"/>
          <w:b w:val="0"/>
          <w:iCs/>
          <w:sz w:val="18"/>
          <w:szCs w:val="18"/>
        </w:rPr>
        <w:t>ppkt</w:t>
      </w:r>
      <w:proofErr w:type="spellEnd"/>
      <w:r w:rsidRPr="006478A3">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6FEAE454" w14:textId="77777777" w:rsidR="009E6824" w:rsidRPr="006478A3"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6478A3">
        <w:rPr>
          <w:rFonts w:asciiTheme="minorHAnsi" w:hAnsiTheme="minorHAnsi" w:cstheme="minorHAnsi"/>
          <w:b/>
          <w:sz w:val="18"/>
          <w:szCs w:val="18"/>
        </w:rPr>
        <w:t>INFORMACJA DLA WYKONAWCÓW WSPÓLNIE UBIEGAJĄCYCH SIĘ O UDZIELENIE ZAMÓWIENIA (SPÓŁKI CYWILNE/ KONSORCJA)</w:t>
      </w:r>
    </w:p>
    <w:p w14:paraId="21466999" w14:textId="77777777" w:rsidR="009E6824" w:rsidRPr="006478A3" w:rsidRDefault="009E6824" w:rsidP="00553257">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54DC875" w14:textId="77777777" w:rsidR="009E6824" w:rsidRPr="006478A3" w:rsidRDefault="009E6824" w:rsidP="00553257">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iCs/>
          <w:sz w:val="18"/>
          <w:szCs w:val="18"/>
        </w:rPr>
        <w:t xml:space="preserve"> </w:t>
      </w:r>
      <w:r w:rsidRPr="006478A3">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340FFAFC" w14:textId="77777777" w:rsidR="009E6824" w:rsidRPr="006478A3" w:rsidRDefault="009E6824" w:rsidP="00553257">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lastRenderedPageBreak/>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41C5E27" w14:textId="77777777" w:rsidR="009E6824" w:rsidRPr="006478A3" w:rsidRDefault="009E6824" w:rsidP="00553257">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t>W przypadku wyboru oferty Wykonawców wspólnie ubiegających się o udzielenie zamówienia:</w:t>
      </w:r>
    </w:p>
    <w:p w14:paraId="2F54D862" w14:textId="77777777" w:rsidR="009E6824" w:rsidRPr="006478A3"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6478A3">
        <w:rPr>
          <w:rFonts w:asciiTheme="minorHAnsi" w:hAnsiTheme="minorHAnsi" w:cstheme="minorHAnsi"/>
          <w:b w:val="0"/>
          <w:sz w:val="18"/>
          <w:szCs w:val="18"/>
        </w:rPr>
        <w:t xml:space="preserve">Zamawiający, zgodnie z art. 59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sz w:val="18"/>
          <w:szCs w:val="18"/>
        </w:rPr>
        <w:t>, żąda kopii umowy regulującej współpracę tych Wykonawców przed zawarciem umowy,</w:t>
      </w:r>
    </w:p>
    <w:p w14:paraId="64FDF5C0" w14:textId="77777777" w:rsidR="009E6824" w:rsidRPr="006478A3"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6478A3">
        <w:rPr>
          <w:rFonts w:asciiTheme="minorHAnsi" w:hAnsiTheme="minorHAnsi" w:cstheme="minorHAnsi"/>
          <w:b w:val="0"/>
          <w:sz w:val="18"/>
          <w:szCs w:val="18"/>
        </w:rPr>
        <w:t>Wykonawcy ponoszą solidarną odpowiedzialność za wykonanie umowy i wniesienie zabezpieczenia należytego wykonania umowy.</w:t>
      </w:r>
    </w:p>
    <w:p w14:paraId="713A4B78" w14:textId="77777777" w:rsidR="00C13D2F" w:rsidRPr="006478A3"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6478A3">
        <w:rPr>
          <w:rFonts w:asciiTheme="minorHAnsi" w:hAnsiTheme="minorHAnsi" w:cstheme="minorHAnsi"/>
          <w:b/>
          <w:sz w:val="18"/>
          <w:szCs w:val="18"/>
        </w:rPr>
        <w:t>SPOSÓB KOMUNIKACJI .</w:t>
      </w:r>
    </w:p>
    <w:p w14:paraId="6C37B575" w14:textId="77777777" w:rsidR="002D6D38" w:rsidRPr="006478A3" w:rsidRDefault="002D6D38" w:rsidP="002D6D38">
      <w:pPr>
        <w:pStyle w:val="Akapitzlist"/>
        <w:numPr>
          <w:ilvl w:val="1"/>
          <w:numId w:val="18"/>
        </w:numPr>
        <w:spacing w:before="120" w:line="240" w:lineRule="auto"/>
        <w:ind w:left="567" w:hanging="567"/>
        <w:jc w:val="both"/>
        <w:rPr>
          <w:rFonts w:asciiTheme="minorHAnsi" w:hAnsiTheme="minorHAnsi" w:cstheme="minorHAnsi"/>
          <w:sz w:val="18"/>
          <w:szCs w:val="18"/>
        </w:rPr>
      </w:pPr>
      <w:r w:rsidRPr="006478A3">
        <w:rPr>
          <w:rFonts w:asciiTheme="minorHAnsi" w:hAnsiTheme="minorHAnsi" w:cstheme="minorHAnsi"/>
          <w:b/>
          <w:sz w:val="18"/>
          <w:szCs w:val="18"/>
        </w:rPr>
        <w:t xml:space="preserve">W przedmiotowym postępowaniu komunikacja między Zamawiającym a Wykonawcami odbywa się przy użyciu Platformy e-Zamówienia, dostępnej pod adresem: </w:t>
      </w:r>
      <w:r w:rsidRPr="006478A3">
        <w:rPr>
          <w:rFonts w:asciiTheme="minorHAnsi" w:hAnsiTheme="minorHAnsi" w:cstheme="minorHAnsi"/>
          <w:i/>
          <w:iCs/>
          <w:sz w:val="18"/>
          <w:szCs w:val="18"/>
        </w:rPr>
        <w:t>https://ezamowienia.gov.pl/pl</w:t>
      </w:r>
      <w:r w:rsidRPr="006478A3">
        <w:rPr>
          <w:rFonts w:asciiTheme="minorHAnsi" w:hAnsiTheme="minorHAnsi" w:cstheme="minorHAnsi"/>
          <w:sz w:val="18"/>
          <w:szCs w:val="18"/>
        </w:rPr>
        <w:t xml:space="preserve"> </w:t>
      </w:r>
    </w:p>
    <w:p w14:paraId="30393D0B" w14:textId="77777777" w:rsidR="002D6D38" w:rsidRPr="006478A3" w:rsidRDefault="002D6D38" w:rsidP="002D6D38">
      <w:pPr>
        <w:pStyle w:val="Akapitzlist"/>
        <w:numPr>
          <w:ilvl w:val="1"/>
          <w:numId w:val="18"/>
        </w:numPr>
        <w:spacing w:before="120" w:line="240" w:lineRule="auto"/>
        <w:ind w:left="567" w:hanging="567"/>
        <w:jc w:val="both"/>
        <w:rPr>
          <w:rFonts w:asciiTheme="minorHAnsi" w:hAnsiTheme="minorHAnsi" w:cstheme="minorHAnsi"/>
          <w:sz w:val="18"/>
          <w:szCs w:val="18"/>
        </w:rPr>
      </w:pPr>
      <w:r w:rsidRPr="006478A3">
        <w:rPr>
          <w:rFonts w:asciiTheme="minorHAnsi" w:hAnsiTheme="minorHAnsi" w:cstheme="minorHAnsi"/>
          <w:sz w:val="18"/>
          <w:szCs w:val="18"/>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udostępnia poniżej informacje na temat specyfikacji połączenia, formatu przesłanych danych oraz szyfrowania i oznaczania czasu przekazania i odbioru danych. Wymagania techniczne związane z korzystaniem z Platformy e-Zamówienia dostępne są na stronie: https://ezamowienia.gov.pl/pl/regulamin/.</w:t>
      </w:r>
    </w:p>
    <w:p w14:paraId="1EE7AC6F" w14:textId="77777777" w:rsidR="002D6D38" w:rsidRPr="006478A3" w:rsidRDefault="002D6D38" w:rsidP="002D6D38">
      <w:pPr>
        <w:pStyle w:val="Akapitzlist"/>
        <w:numPr>
          <w:ilvl w:val="1"/>
          <w:numId w:val="18"/>
        </w:numPr>
        <w:spacing w:before="120" w:line="240" w:lineRule="auto"/>
        <w:ind w:left="567" w:hanging="567"/>
        <w:jc w:val="both"/>
        <w:rPr>
          <w:rFonts w:asciiTheme="minorHAnsi" w:hAnsiTheme="minorHAnsi" w:cstheme="minorHAnsi"/>
          <w:sz w:val="18"/>
          <w:szCs w:val="18"/>
        </w:rPr>
      </w:pPr>
      <w:r w:rsidRPr="006478A3">
        <w:rPr>
          <w:rFonts w:asciiTheme="minorHAnsi" w:hAnsiTheme="minorHAnsi" w:cstheme="minorHAnsi"/>
          <w:sz w:val="18"/>
          <w:szCs w:val="18"/>
        </w:rPr>
        <w:t>W postępowaniu o udzielenie zamówienia oferty oraz oświadczenie, o którym mowa w pkt 8.1. składa się, pod rygorem nieważności, w postaci elektronicznej opatrzonej kwalifikowanym podpisem elektronicznym.</w:t>
      </w:r>
    </w:p>
    <w:p w14:paraId="38CEE535" w14:textId="77777777" w:rsidR="002D6D38" w:rsidRPr="006478A3" w:rsidRDefault="002D6D38" w:rsidP="002D6D38">
      <w:pPr>
        <w:pStyle w:val="Akapitzlist"/>
        <w:numPr>
          <w:ilvl w:val="1"/>
          <w:numId w:val="18"/>
        </w:numPr>
        <w:spacing w:before="120" w:line="240" w:lineRule="auto"/>
        <w:ind w:left="567" w:hanging="567"/>
        <w:jc w:val="both"/>
        <w:rPr>
          <w:rFonts w:asciiTheme="minorHAnsi" w:hAnsiTheme="minorHAnsi" w:cstheme="minorHAnsi"/>
          <w:sz w:val="18"/>
          <w:szCs w:val="18"/>
        </w:rPr>
      </w:pPr>
      <w:r w:rsidRPr="006478A3">
        <w:rPr>
          <w:rFonts w:asciiTheme="minorHAnsi" w:hAnsiTheme="minorHAnsi" w:cstheme="minorHAnsi"/>
          <w:bCs/>
          <w:iCs/>
          <w:sz w:val="18"/>
          <w:szCs w:val="18"/>
        </w:rPr>
        <w:t xml:space="preserve">Wykonawca zamierzający wziąć udział w postępowaniu o udzielenie zamówienia powinien zarejestrować się na Platformie </w:t>
      </w:r>
      <w:r w:rsidRPr="006478A3">
        <w:rPr>
          <w:rFonts w:asciiTheme="minorHAnsi" w:hAnsiTheme="minorHAnsi" w:cstheme="minorHAnsi"/>
          <w:bCs/>
          <w:iCs/>
          <w:sz w:val="18"/>
          <w:szCs w:val="18"/>
        </w:rPr>
        <w:br/>
        <w:t>e-Zamówienia. Rejestracja i udział w postępowaniu jest bezpłatne. Wykonawca posiadający</w:t>
      </w:r>
      <w:r w:rsidRPr="006478A3">
        <w:rPr>
          <w:rFonts w:asciiTheme="minorHAnsi" w:hAnsiTheme="minorHAnsi" w:cstheme="minorHAnsi"/>
          <w:sz w:val="18"/>
          <w:szCs w:val="18"/>
        </w:rPr>
        <w:t xml:space="preserve"> </w:t>
      </w:r>
      <w:r w:rsidRPr="006478A3">
        <w:rPr>
          <w:rFonts w:asciiTheme="minorHAnsi" w:hAnsiTheme="minorHAnsi" w:cstheme="minorHAnsi"/>
          <w:bCs/>
          <w:iCs/>
          <w:sz w:val="18"/>
          <w:szCs w:val="18"/>
        </w:rPr>
        <w:t>konto na Platformie e-Zamówienia: ma dostęp do</w:t>
      </w:r>
      <w:r w:rsidRPr="006478A3">
        <w:rPr>
          <w:rFonts w:asciiTheme="minorHAnsi" w:hAnsiTheme="minorHAnsi" w:cstheme="minorHAnsi"/>
          <w:sz w:val="18"/>
          <w:szCs w:val="18"/>
        </w:rPr>
        <w:t xml:space="preserve"> </w:t>
      </w:r>
      <w:r w:rsidRPr="006478A3">
        <w:rPr>
          <w:rFonts w:asciiTheme="minorHAnsi" w:hAnsiTheme="minorHAnsi" w:cstheme="minorHAnsi"/>
          <w:bCs/>
          <w:iCs/>
          <w:sz w:val="18"/>
          <w:szCs w:val="18"/>
        </w:rPr>
        <w:t>złożenia, zmiany, wycofania oferty, a także funkcjonalności pozwalających na zadawanie pytań</w:t>
      </w:r>
      <w:r w:rsidRPr="006478A3">
        <w:rPr>
          <w:rFonts w:asciiTheme="minorHAnsi" w:hAnsiTheme="minorHAnsi" w:cstheme="minorHAnsi"/>
          <w:sz w:val="18"/>
          <w:szCs w:val="18"/>
        </w:rPr>
        <w:t xml:space="preserve"> </w:t>
      </w:r>
      <w:r w:rsidRPr="006478A3">
        <w:rPr>
          <w:rFonts w:asciiTheme="minorHAnsi" w:hAnsiTheme="minorHAnsi" w:cstheme="minorHAnsi"/>
          <w:bCs/>
          <w:iCs/>
          <w:sz w:val="18"/>
          <w:szCs w:val="18"/>
        </w:rPr>
        <w:t>do treści SWZ oraz komunikację z Zamawiającym w pozostałych obszarach.</w:t>
      </w:r>
    </w:p>
    <w:p w14:paraId="743BF5A5" w14:textId="77777777" w:rsidR="002D6D38" w:rsidRPr="006478A3" w:rsidRDefault="002D6D38" w:rsidP="002D6D38">
      <w:pPr>
        <w:pStyle w:val="Akapitzlist"/>
        <w:numPr>
          <w:ilvl w:val="1"/>
          <w:numId w:val="18"/>
        </w:numPr>
        <w:spacing w:before="120" w:line="240" w:lineRule="auto"/>
        <w:ind w:left="567"/>
        <w:jc w:val="both"/>
        <w:rPr>
          <w:rFonts w:asciiTheme="minorHAnsi" w:hAnsiTheme="minorHAnsi" w:cstheme="minorHAnsi"/>
          <w:sz w:val="18"/>
          <w:szCs w:val="18"/>
        </w:rPr>
      </w:pPr>
      <w:r w:rsidRPr="006478A3">
        <w:rPr>
          <w:rFonts w:asciiTheme="minorHAnsi" w:hAnsiTheme="minorHAnsi" w:cstheme="minorHAnsi"/>
          <w:bCs/>
          <w:iCs/>
          <w:sz w:val="18"/>
          <w:szCs w:val="18"/>
        </w:rPr>
        <w:t xml:space="preserve">Rejestracja na Platformie e-Zamówienia jest równoznaczna z akceptacją przez Wykonawcę „Regulaminu korzystania z Platformy e-Zamówienia” udostępnionego na stronie </w:t>
      </w:r>
      <w:r w:rsidRPr="006478A3">
        <w:rPr>
          <w:rFonts w:asciiTheme="minorHAnsi" w:hAnsiTheme="minorHAnsi" w:cstheme="minorHAnsi"/>
          <w:i/>
          <w:iCs/>
          <w:sz w:val="18"/>
          <w:szCs w:val="18"/>
        </w:rPr>
        <w:t>https://ezamowienia.gov.pl/pl/regulamin/</w:t>
      </w:r>
    </w:p>
    <w:p w14:paraId="3B4BC183" w14:textId="77777777" w:rsidR="002D6D38" w:rsidRPr="006478A3" w:rsidRDefault="002D6D38" w:rsidP="002D6D38">
      <w:pPr>
        <w:pStyle w:val="Akapitzlist"/>
        <w:numPr>
          <w:ilvl w:val="1"/>
          <w:numId w:val="18"/>
        </w:numPr>
        <w:spacing w:before="120" w:line="240" w:lineRule="auto"/>
        <w:ind w:left="567"/>
        <w:jc w:val="both"/>
        <w:rPr>
          <w:rFonts w:asciiTheme="minorHAnsi" w:hAnsiTheme="minorHAnsi" w:cstheme="minorHAnsi"/>
          <w:sz w:val="18"/>
          <w:szCs w:val="18"/>
        </w:rPr>
      </w:pPr>
      <w:r w:rsidRPr="006478A3">
        <w:rPr>
          <w:rFonts w:asciiTheme="minorHAnsi" w:hAnsiTheme="minorHAnsi" w:cstheme="minorHAnsi"/>
          <w:sz w:val="18"/>
          <w:szCs w:val="18"/>
        </w:rPr>
        <w:t xml:space="preserve">Wykonawcy winni zapoznać się z regulaminem Platformy </w:t>
      </w:r>
      <w:bookmarkStart w:id="0" w:name="_Hlk147928191"/>
      <w:r w:rsidRPr="006478A3">
        <w:rPr>
          <w:rFonts w:asciiTheme="minorHAnsi" w:hAnsiTheme="minorHAnsi" w:cstheme="minorHAnsi"/>
          <w:sz w:val="18"/>
          <w:szCs w:val="18"/>
        </w:rPr>
        <w:t>e-Zamówienia</w:t>
      </w:r>
      <w:bookmarkEnd w:id="0"/>
      <w:r w:rsidRPr="006478A3">
        <w:rPr>
          <w:rFonts w:asciiTheme="minorHAnsi" w:hAnsiTheme="minorHAnsi" w:cstheme="minorHAnsi"/>
          <w:sz w:val="18"/>
          <w:szCs w:val="18"/>
        </w:rPr>
        <w:t xml:space="preserve">, znajdującym się na stronie </w:t>
      </w:r>
      <w:r w:rsidRPr="006478A3">
        <w:rPr>
          <w:rFonts w:asciiTheme="minorHAnsi" w:hAnsiTheme="minorHAnsi" w:cstheme="minorHAnsi"/>
          <w:i/>
          <w:iCs/>
          <w:sz w:val="18"/>
          <w:szCs w:val="18"/>
        </w:rPr>
        <w:t>https://ezamowienia.gov.pl/pl</w:t>
      </w:r>
      <w:r w:rsidRPr="006478A3">
        <w:rPr>
          <w:rFonts w:asciiTheme="minorHAnsi" w:hAnsiTheme="minorHAnsi" w:cstheme="minorHAnsi"/>
          <w:sz w:val="18"/>
          <w:szCs w:val="18"/>
        </w:rPr>
        <w:t xml:space="preserve"> oraz instrukcjami dla Wykonawców znajdujących się na stronie </w:t>
      </w:r>
      <w:r w:rsidRPr="006478A3">
        <w:rPr>
          <w:rFonts w:asciiTheme="minorHAnsi" w:hAnsiTheme="minorHAnsi" w:cstheme="minorHAnsi"/>
          <w:i/>
          <w:iCs/>
          <w:sz w:val="18"/>
          <w:szCs w:val="18"/>
        </w:rPr>
        <w:t>https://ezamowienia.gov.pl/pl</w:t>
      </w:r>
    </w:p>
    <w:p w14:paraId="644BA11E" w14:textId="77777777" w:rsidR="002D6D38" w:rsidRPr="006478A3" w:rsidRDefault="002D6D38" w:rsidP="002D6D38">
      <w:pPr>
        <w:pStyle w:val="Akapitzlist"/>
        <w:numPr>
          <w:ilvl w:val="1"/>
          <w:numId w:val="18"/>
        </w:numPr>
        <w:spacing w:before="120" w:line="240" w:lineRule="auto"/>
        <w:ind w:left="567" w:hanging="567"/>
        <w:jc w:val="both"/>
        <w:rPr>
          <w:rFonts w:asciiTheme="minorHAnsi" w:hAnsiTheme="minorHAnsi" w:cstheme="minorHAnsi"/>
          <w:sz w:val="18"/>
          <w:szCs w:val="18"/>
        </w:rPr>
      </w:pPr>
      <w:r w:rsidRPr="006478A3">
        <w:rPr>
          <w:rFonts w:asciiTheme="minorHAnsi" w:hAnsiTheme="minorHAnsi" w:cstheme="minorHAnsi"/>
          <w:b/>
          <w:sz w:val="18"/>
          <w:szCs w:val="18"/>
        </w:rPr>
        <w:t xml:space="preserve">Zawiadomienia, oświadczenia, dokumenty, wnioski oraz informacje (nie dotyczy składnia ofert) przekazywane przez Wykonawcę drogą elektroniczną powinny być przekazywane za pośrednictwem Platformy e-Zamówienia dostępnej pod adresem </w:t>
      </w:r>
      <w:hyperlink r:id="rId10" w:history="1">
        <w:r w:rsidRPr="006478A3">
          <w:rPr>
            <w:rStyle w:val="Hipercze"/>
            <w:rFonts w:asciiTheme="minorHAnsi" w:hAnsiTheme="minorHAnsi" w:cstheme="minorHAnsi"/>
            <w:color w:val="auto"/>
            <w:sz w:val="18"/>
            <w:szCs w:val="18"/>
          </w:rPr>
          <w:t>https://ezamowienia.gov.pl/pl</w:t>
        </w:r>
      </w:hyperlink>
      <w:r w:rsidRPr="006478A3">
        <w:rPr>
          <w:rFonts w:asciiTheme="minorHAnsi" w:hAnsiTheme="minorHAnsi" w:cstheme="minorHAnsi"/>
          <w:sz w:val="18"/>
          <w:szCs w:val="18"/>
        </w:rPr>
        <w:t xml:space="preserve"> </w:t>
      </w:r>
    </w:p>
    <w:p w14:paraId="69A2D926" w14:textId="576BBFF6" w:rsidR="00C13D2F" w:rsidRPr="006478A3" w:rsidRDefault="00C13D2F" w:rsidP="00C13D2F">
      <w:pPr>
        <w:pStyle w:val="Akapitzlist"/>
        <w:numPr>
          <w:ilvl w:val="1"/>
          <w:numId w:val="18"/>
        </w:numPr>
        <w:spacing w:before="120"/>
        <w:ind w:left="567" w:hanging="567"/>
        <w:jc w:val="both"/>
        <w:rPr>
          <w:rFonts w:asciiTheme="minorHAnsi" w:hAnsiTheme="minorHAnsi" w:cstheme="minorHAnsi"/>
          <w:sz w:val="18"/>
          <w:szCs w:val="18"/>
        </w:rPr>
      </w:pPr>
      <w:r w:rsidRPr="006478A3">
        <w:rPr>
          <w:rFonts w:asciiTheme="minorHAnsi" w:hAnsiTheme="minorHAnsi" w:cstheme="minorHAnsi"/>
          <w:sz w:val="18"/>
          <w:szCs w:val="18"/>
        </w:rPr>
        <w:t xml:space="preserve">Zamawiający wyznacza następujące osoby do kontaktu z Wykonawcami: </w:t>
      </w:r>
      <w:r w:rsidR="002A6E49" w:rsidRPr="006478A3">
        <w:rPr>
          <w:rFonts w:asciiTheme="minorHAnsi" w:hAnsiTheme="minorHAnsi" w:cstheme="minorHAnsi"/>
          <w:sz w:val="18"/>
          <w:szCs w:val="18"/>
        </w:rPr>
        <w:t xml:space="preserve">Jadwiga </w:t>
      </w:r>
      <w:proofErr w:type="spellStart"/>
      <w:r w:rsidR="002A6E49" w:rsidRPr="006478A3">
        <w:rPr>
          <w:rFonts w:asciiTheme="minorHAnsi" w:hAnsiTheme="minorHAnsi" w:cstheme="minorHAnsi"/>
          <w:sz w:val="18"/>
          <w:szCs w:val="18"/>
        </w:rPr>
        <w:t>Olszleger</w:t>
      </w:r>
      <w:proofErr w:type="spellEnd"/>
      <w:r w:rsidR="002A6E49" w:rsidRPr="006478A3">
        <w:rPr>
          <w:rFonts w:asciiTheme="minorHAnsi" w:hAnsiTheme="minorHAnsi" w:cstheme="minorHAnsi"/>
          <w:sz w:val="18"/>
          <w:szCs w:val="18"/>
        </w:rPr>
        <w:t xml:space="preserve"> </w:t>
      </w:r>
    </w:p>
    <w:p w14:paraId="277163B8" w14:textId="77777777" w:rsidR="00C13D2F" w:rsidRPr="006478A3"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6478A3">
        <w:rPr>
          <w:rFonts w:asciiTheme="minorHAnsi" w:hAnsiTheme="minorHAnsi" w:cstheme="minorHAnsi"/>
          <w:b/>
          <w:sz w:val="18"/>
          <w:szCs w:val="18"/>
        </w:rPr>
        <w:t>UDZIELANIE WYJAŚNIEŃ TREŚCI SWZ</w:t>
      </w:r>
    </w:p>
    <w:p w14:paraId="440B4650" w14:textId="77777777" w:rsidR="00C13D2F" w:rsidRPr="006478A3" w:rsidRDefault="00C13D2F" w:rsidP="00C13D2F">
      <w:pPr>
        <w:pStyle w:val="Tekstpodstawowy2"/>
        <w:numPr>
          <w:ilvl w:val="1"/>
          <w:numId w:val="18"/>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Wykonawca może zwrócić się do Zamawiającego z wnioskiem o wyjaśnienie treści SWZ.</w:t>
      </w:r>
    </w:p>
    <w:p w14:paraId="7F9534F0" w14:textId="77777777" w:rsidR="00C13D2F" w:rsidRPr="006478A3" w:rsidRDefault="00C13D2F" w:rsidP="00C13D2F">
      <w:pPr>
        <w:pStyle w:val="Tekstpodstawowy2"/>
        <w:numPr>
          <w:ilvl w:val="1"/>
          <w:numId w:val="18"/>
        </w:numPr>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A1CDF24" w14:textId="57EBF851" w:rsidR="00C13D2F" w:rsidRPr="006478A3" w:rsidRDefault="00C13D2F" w:rsidP="00C13D2F">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iCs/>
          <w:sz w:val="18"/>
          <w:szCs w:val="18"/>
        </w:rPr>
        <w:t>Wnioski o wyjaśnienie treści SWZ należy przesyłać za pośrednictwem</w:t>
      </w:r>
      <w:r w:rsidRPr="006478A3">
        <w:rPr>
          <w:rFonts w:asciiTheme="minorHAnsi" w:hAnsiTheme="minorHAnsi" w:cstheme="minorHAnsi"/>
          <w:b w:val="0"/>
          <w:sz w:val="18"/>
          <w:szCs w:val="18"/>
        </w:rPr>
        <w:t xml:space="preserve">  </w:t>
      </w:r>
      <w:r w:rsidRPr="006478A3">
        <w:rPr>
          <w:rFonts w:asciiTheme="minorHAnsi" w:hAnsiTheme="minorHAnsi" w:cstheme="minorHAnsi"/>
          <w:b w:val="0"/>
          <w:iCs/>
          <w:sz w:val="18"/>
          <w:szCs w:val="18"/>
        </w:rPr>
        <w:t>Platformy e-</w:t>
      </w:r>
      <w:proofErr w:type="spellStart"/>
      <w:r w:rsidRPr="006478A3">
        <w:rPr>
          <w:rFonts w:asciiTheme="minorHAnsi" w:hAnsiTheme="minorHAnsi" w:cstheme="minorHAnsi"/>
          <w:b w:val="0"/>
          <w:iCs/>
          <w:sz w:val="18"/>
          <w:szCs w:val="18"/>
        </w:rPr>
        <w:t>zamowienia</w:t>
      </w:r>
      <w:proofErr w:type="spellEnd"/>
      <w:r w:rsidRPr="006478A3">
        <w:rPr>
          <w:rFonts w:asciiTheme="minorHAnsi" w:hAnsiTheme="minorHAnsi" w:cstheme="minorHAnsi"/>
          <w:b w:val="0"/>
          <w:iCs/>
          <w:sz w:val="18"/>
          <w:szCs w:val="18"/>
        </w:rPr>
        <w:t xml:space="preserve"> lub poczty elektronicznej na adres</w:t>
      </w:r>
      <w:r w:rsidR="00AD7E27" w:rsidRPr="006478A3">
        <w:rPr>
          <w:rFonts w:asciiTheme="minorHAnsi" w:hAnsiTheme="minorHAnsi" w:cstheme="minorHAnsi"/>
          <w:b w:val="0"/>
          <w:iCs/>
          <w:sz w:val="18"/>
          <w:szCs w:val="18"/>
        </w:rPr>
        <w:t xml:space="preserve"> </w:t>
      </w:r>
      <w:hyperlink r:id="rId11" w:history="1">
        <w:r w:rsidR="002A6E49" w:rsidRPr="006478A3">
          <w:rPr>
            <w:rStyle w:val="Hipercze"/>
            <w:rFonts w:asciiTheme="minorHAnsi" w:hAnsiTheme="minorHAnsi" w:cstheme="minorHAnsi"/>
            <w:sz w:val="18"/>
            <w:szCs w:val="18"/>
          </w:rPr>
          <w:t>sekretariat.sp085@wroclawskaedukacja.pl.</w:t>
        </w:r>
      </w:hyperlink>
      <w:r w:rsidR="00915ADB" w:rsidRPr="006478A3">
        <w:rPr>
          <w:rFonts w:asciiTheme="minorHAnsi" w:hAnsiTheme="minorHAnsi" w:cstheme="minorHAnsi"/>
          <w:sz w:val="18"/>
          <w:szCs w:val="18"/>
        </w:rPr>
        <w:t xml:space="preserve"> </w:t>
      </w:r>
      <w:r w:rsidRPr="006478A3">
        <w:rPr>
          <w:rFonts w:asciiTheme="minorHAnsi" w:hAnsiTheme="minorHAnsi" w:cstheme="minorHAnsi"/>
          <w:sz w:val="18"/>
          <w:szCs w:val="18"/>
        </w:rPr>
        <w:t>t</w:t>
      </w:r>
      <w:r w:rsidRPr="006478A3">
        <w:rPr>
          <w:rFonts w:asciiTheme="minorHAnsi" w:hAnsiTheme="minorHAnsi" w:cstheme="minorHAnsi"/>
          <w:b w:val="0"/>
          <w:sz w:val="18"/>
          <w:szCs w:val="18"/>
        </w:rPr>
        <w:t>re</w:t>
      </w:r>
      <w:r w:rsidRPr="006478A3">
        <w:rPr>
          <w:rFonts w:asciiTheme="minorHAnsi" w:eastAsia="TimesNewRoman" w:hAnsiTheme="minorHAnsi" w:cstheme="minorHAnsi"/>
          <w:b w:val="0"/>
          <w:sz w:val="18"/>
          <w:szCs w:val="18"/>
        </w:rPr>
        <w:t xml:space="preserve">ść </w:t>
      </w:r>
      <w:r w:rsidRPr="006478A3">
        <w:rPr>
          <w:rFonts w:asciiTheme="minorHAnsi" w:hAnsiTheme="minorHAnsi" w:cstheme="minorHAnsi"/>
          <w:b w:val="0"/>
          <w:sz w:val="18"/>
          <w:szCs w:val="18"/>
        </w:rPr>
        <w:t>zapyta</w:t>
      </w:r>
      <w:r w:rsidRPr="006478A3">
        <w:rPr>
          <w:rFonts w:asciiTheme="minorHAnsi" w:eastAsia="TimesNewRoman" w:hAnsiTheme="minorHAnsi" w:cstheme="minorHAnsi"/>
          <w:b w:val="0"/>
          <w:sz w:val="18"/>
          <w:szCs w:val="18"/>
        </w:rPr>
        <w:t xml:space="preserve">ń </w:t>
      </w:r>
      <w:r w:rsidRPr="006478A3">
        <w:rPr>
          <w:rFonts w:asciiTheme="minorHAnsi" w:hAnsiTheme="minorHAnsi" w:cstheme="minorHAnsi"/>
          <w:b w:val="0"/>
          <w:sz w:val="18"/>
          <w:szCs w:val="18"/>
        </w:rPr>
        <w:t>wraz z wyja</w:t>
      </w:r>
      <w:r w:rsidRPr="006478A3">
        <w:rPr>
          <w:rFonts w:asciiTheme="minorHAnsi" w:eastAsia="TimesNewRoman" w:hAnsiTheme="minorHAnsi" w:cstheme="minorHAnsi"/>
          <w:b w:val="0"/>
          <w:sz w:val="18"/>
          <w:szCs w:val="18"/>
        </w:rPr>
        <w:t>ś</w:t>
      </w:r>
      <w:r w:rsidRPr="006478A3">
        <w:rPr>
          <w:rFonts w:asciiTheme="minorHAnsi" w:hAnsiTheme="minorHAnsi" w:cstheme="minorHAnsi"/>
          <w:b w:val="0"/>
          <w:sz w:val="18"/>
          <w:szCs w:val="18"/>
        </w:rPr>
        <w:t>nieniami Zamawiaj</w:t>
      </w:r>
      <w:r w:rsidRPr="006478A3">
        <w:rPr>
          <w:rFonts w:asciiTheme="minorHAnsi" w:eastAsia="TimesNewRoman" w:hAnsiTheme="minorHAnsi" w:cstheme="minorHAnsi"/>
          <w:b w:val="0"/>
          <w:sz w:val="18"/>
          <w:szCs w:val="18"/>
        </w:rPr>
        <w:t>ą</w:t>
      </w:r>
      <w:r w:rsidRPr="006478A3">
        <w:rPr>
          <w:rFonts w:asciiTheme="minorHAnsi" w:hAnsiTheme="minorHAnsi" w:cstheme="minorHAnsi"/>
          <w:b w:val="0"/>
          <w:sz w:val="18"/>
          <w:szCs w:val="18"/>
        </w:rPr>
        <w:t>cy opublikuje na stronie internetowej prowadzonego postępowania bez ujawniania źródła zapytania.</w:t>
      </w:r>
    </w:p>
    <w:p w14:paraId="60A9169B" w14:textId="77777777" w:rsidR="00C13D2F" w:rsidRPr="006478A3" w:rsidRDefault="00C13D2F" w:rsidP="00C13D2F">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51D530CB" w14:textId="77777777" w:rsidR="00C13D2F" w:rsidRPr="006478A3" w:rsidRDefault="00C13D2F" w:rsidP="00C13D2F">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BDB894" w14:textId="77777777" w:rsidR="00C13D2F" w:rsidRPr="006478A3" w:rsidRDefault="00C13D2F" w:rsidP="00C13D2F">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t>W przypadku, gdy</w:t>
      </w:r>
      <w:r w:rsidRPr="006478A3">
        <w:rPr>
          <w:rFonts w:asciiTheme="minorHAnsi" w:hAnsiTheme="minorHAnsi" w:cstheme="minorHAnsi"/>
          <w:b w:val="0"/>
          <w:iCs/>
          <w:sz w:val="18"/>
          <w:szCs w:val="18"/>
        </w:rPr>
        <w:t xml:space="preserve"> </w:t>
      </w:r>
      <w:r w:rsidRPr="006478A3">
        <w:rPr>
          <w:rFonts w:asciiTheme="minorHAnsi" w:hAnsiTheme="minorHAnsi" w:cstheme="minorHAnsi"/>
          <w:b w:val="0"/>
          <w:sz w:val="18"/>
          <w:szCs w:val="18"/>
        </w:rPr>
        <w:t>wniosek</w:t>
      </w:r>
      <w:r w:rsidRPr="006478A3">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5B5F07FD" w14:textId="77777777" w:rsidR="00C13D2F" w:rsidRPr="006478A3" w:rsidRDefault="00C13D2F" w:rsidP="00C13D2F">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6478A3">
        <w:rPr>
          <w:rFonts w:asciiTheme="minorHAnsi" w:eastAsia="TimesNewRoman" w:hAnsiTheme="minorHAnsi" w:cstheme="minorHAnsi"/>
          <w:b w:val="0"/>
          <w:sz w:val="18"/>
          <w:szCs w:val="18"/>
        </w:rPr>
        <w:t xml:space="preserve">ą </w:t>
      </w:r>
      <w:r w:rsidRPr="006478A3">
        <w:rPr>
          <w:rFonts w:asciiTheme="minorHAnsi" w:hAnsiTheme="minorHAnsi" w:cstheme="minorHAnsi"/>
          <w:b w:val="0"/>
          <w:sz w:val="18"/>
          <w:szCs w:val="18"/>
        </w:rPr>
        <w:t>zmian</w:t>
      </w:r>
      <w:r w:rsidRPr="006478A3">
        <w:rPr>
          <w:rFonts w:asciiTheme="minorHAnsi" w:eastAsia="TimesNewRoman" w:hAnsiTheme="minorHAnsi" w:cstheme="minorHAnsi"/>
          <w:b w:val="0"/>
          <w:sz w:val="18"/>
          <w:szCs w:val="18"/>
        </w:rPr>
        <w:t>ę treści SWZ</w:t>
      </w:r>
      <w:r w:rsidRPr="006478A3">
        <w:rPr>
          <w:rFonts w:asciiTheme="minorHAnsi" w:hAnsiTheme="minorHAnsi" w:cstheme="minorHAnsi"/>
          <w:b w:val="0"/>
          <w:sz w:val="18"/>
          <w:szCs w:val="18"/>
        </w:rPr>
        <w:t xml:space="preserve"> Zamawiaj</w:t>
      </w:r>
      <w:r w:rsidRPr="006478A3">
        <w:rPr>
          <w:rFonts w:asciiTheme="minorHAnsi" w:eastAsia="TimesNewRoman" w:hAnsiTheme="minorHAnsi" w:cstheme="minorHAnsi"/>
          <w:b w:val="0"/>
          <w:sz w:val="18"/>
          <w:szCs w:val="18"/>
        </w:rPr>
        <w:t>ą</w:t>
      </w:r>
      <w:r w:rsidRPr="006478A3">
        <w:rPr>
          <w:rFonts w:asciiTheme="minorHAnsi" w:hAnsiTheme="minorHAnsi" w:cstheme="minorHAnsi"/>
          <w:b w:val="0"/>
          <w:sz w:val="18"/>
          <w:szCs w:val="18"/>
        </w:rPr>
        <w:t>cy udostępni na stronie internetowej prowadzonego postępowania.</w:t>
      </w:r>
    </w:p>
    <w:p w14:paraId="67C2696C" w14:textId="77777777" w:rsidR="00C13D2F" w:rsidRPr="006478A3" w:rsidRDefault="00C13D2F" w:rsidP="00C13D2F">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lastRenderedPageBreak/>
        <w:t>W przypadku, gdy zmiany tre</w:t>
      </w:r>
      <w:r w:rsidRPr="006478A3">
        <w:rPr>
          <w:rFonts w:asciiTheme="minorHAnsi" w:eastAsia="TimesNewRoman" w:hAnsiTheme="minorHAnsi" w:cstheme="minorHAnsi"/>
          <w:b w:val="0"/>
          <w:sz w:val="18"/>
          <w:szCs w:val="18"/>
        </w:rPr>
        <w:t>ś</w:t>
      </w:r>
      <w:r w:rsidRPr="006478A3">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6478A3">
        <w:rPr>
          <w:rFonts w:asciiTheme="minorHAnsi" w:eastAsia="TimesNewRoman" w:hAnsiTheme="minorHAnsi" w:cstheme="minorHAnsi"/>
          <w:b w:val="0"/>
          <w:sz w:val="18"/>
          <w:szCs w:val="18"/>
        </w:rPr>
        <w:t>ę</w:t>
      </w:r>
      <w:r w:rsidRPr="006478A3">
        <w:rPr>
          <w:rFonts w:asciiTheme="minorHAnsi" w:hAnsiTheme="minorHAnsi" w:cstheme="minorHAnsi"/>
          <w:b w:val="0"/>
          <w:sz w:val="18"/>
          <w:szCs w:val="18"/>
        </w:rPr>
        <w:t xml:space="preserve">dny na zapoznanie się ze zmianą treści SWZ i przygotowanie oferty. </w:t>
      </w:r>
    </w:p>
    <w:p w14:paraId="28533F62" w14:textId="77777777" w:rsidR="00C13D2F" w:rsidRPr="006478A3" w:rsidRDefault="00C13D2F" w:rsidP="00C13D2F">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sz w:val="18"/>
          <w:szCs w:val="18"/>
        </w:rPr>
        <w:t>.</w:t>
      </w:r>
    </w:p>
    <w:p w14:paraId="1CB362B4" w14:textId="77777777" w:rsidR="00C13D2F" w:rsidRPr="006478A3" w:rsidRDefault="00C13D2F" w:rsidP="00C13D2F">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 w:val="0"/>
          <w:sz w:val="18"/>
          <w:szCs w:val="18"/>
        </w:rPr>
        <w:t>Zamawiający nie zamierza</w:t>
      </w:r>
      <w:r w:rsidRPr="006478A3">
        <w:rPr>
          <w:rFonts w:asciiTheme="minorHAnsi" w:hAnsiTheme="minorHAnsi" w:cstheme="minorHAnsi"/>
          <w:b w:val="0"/>
          <w:i/>
          <w:sz w:val="18"/>
          <w:szCs w:val="18"/>
        </w:rPr>
        <w:t xml:space="preserve"> </w:t>
      </w:r>
      <w:r w:rsidRPr="006478A3">
        <w:rPr>
          <w:rFonts w:asciiTheme="minorHAnsi" w:hAnsiTheme="minorHAnsi" w:cstheme="minorHAnsi"/>
          <w:b w:val="0"/>
          <w:sz w:val="18"/>
          <w:szCs w:val="18"/>
        </w:rPr>
        <w:t>zwoływać zebrania Wykonawców w celu wyjaśnienia treści SWZ.</w:t>
      </w:r>
    </w:p>
    <w:p w14:paraId="697EF224" w14:textId="77777777" w:rsidR="009E6824" w:rsidRPr="006478A3" w:rsidRDefault="0077247D" w:rsidP="0077247D">
      <w:pPr>
        <w:spacing w:before="240" w:after="120"/>
        <w:ind w:left="142"/>
        <w:jc w:val="both"/>
        <w:rPr>
          <w:rFonts w:asciiTheme="minorHAnsi" w:hAnsiTheme="minorHAnsi" w:cstheme="minorHAnsi"/>
          <w:b/>
          <w:sz w:val="18"/>
          <w:szCs w:val="18"/>
        </w:rPr>
      </w:pPr>
      <w:r w:rsidRPr="006478A3">
        <w:rPr>
          <w:rStyle w:val="tekstdokbold"/>
          <w:rFonts w:asciiTheme="minorHAnsi" w:hAnsiTheme="minorHAnsi" w:cstheme="minorHAnsi"/>
          <w:bCs/>
          <w:sz w:val="18"/>
          <w:szCs w:val="18"/>
        </w:rPr>
        <w:t xml:space="preserve">13. </w:t>
      </w:r>
      <w:r w:rsidR="009E6824" w:rsidRPr="006478A3">
        <w:rPr>
          <w:rStyle w:val="tekstdokbold"/>
          <w:rFonts w:asciiTheme="minorHAnsi" w:hAnsiTheme="minorHAnsi" w:cstheme="minorHAnsi"/>
          <w:bCs/>
          <w:sz w:val="18"/>
          <w:szCs w:val="18"/>
        </w:rPr>
        <w:t>OPIS SPOSOBU PRZYGOTOWANIA OFERT ORAZ WYMAGANIA FORMALNE DOTYCZĄCE SKŁADANYCH OŚWIADCZEŃ I DOKUMENTÓW</w:t>
      </w:r>
    </w:p>
    <w:p w14:paraId="461C3E7F" w14:textId="77777777" w:rsidR="0097521C" w:rsidRPr="006478A3" w:rsidRDefault="0077247D" w:rsidP="0077247D">
      <w:pPr>
        <w:pStyle w:val="Tekstpodstawowy2"/>
        <w:ind w:left="180"/>
        <w:rPr>
          <w:rFonts w:asciiTheme="minorHAnsi" w:hAnsiTheme="minorHAnsi" w:cstheme="minorHAnsi"/>
          <w:b w:val="0"/>
          <w:bCs w:val="0"/>
          <w:sz w:val="18"/>
          <w:szCs w:val="18"/>
        </w:rPr>
      </w:pPr>
      <w:r w:rsidRPr="006478A3">
        <w:rPr>
          <w:rFonts w:asciiTheme="minorHAnsi" w:hAnsiTheme="minorHAnsi" w:cstheme="minorHAnsi"/>
          <w:b w:val="0"/>
          <w:bCs w:val="0"/>
          <w:sz w:val="18"/>
          <w:szCs w:val="18"/>
        </w:rPr>
        <w:t xml:space="preserve">13.1. </w:t>
      </w:r>
      <w:r w:rsidR="009E6824" w:rsidRPr="006478A3">
        <w:rPr>
          <w:rFonts w:asciiTheme="minorHAnsi" w:hAnsiTheme="minorHAnsi" w:cstheme="minorHAnsi"/>
          <w:b w:val="0"/>
          <w:bCs w:val="0"/>
          <w:sz w:val="18"/>
          <w:szCs w:val="18"/>
        </w:rPr>
        <w:t>Wykonawca może złożyć tylko jedną ofertę</w:t>
      </w:r>
    </w:p>
    <w:p w14:paraId="44966BCC" w14:textId="5D6FCD65" w:rsidR="0097521C" w:rsidRPr="006478A3"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6478A3">
        <w:rPr>
          <w:rFonts w:asciiTheme="minorHAnsi" w:hAnsiTheme="minorHAnsi" w:cstheme="minorHAnsi"/>
          <w:bCs/>
          <w:sz w:val="18"/>
          <w:szCs w:val="18"/>
          <w:lang w:eastAsia="ar-SA"/>
        </w:rPr>
        <w:t xml:space="preserve">   Zamawiający dopuszcza składania ofert częściowych - liczba zadań </w:t>
      </w:r>
      <w:r w:rsidR="00AD52BF" w:rsidRPr="006478A3">
        <w:rPr>
          <w:rFonts w:asciiTheme="minorHAnsi" w:hAnsiTheme="minorHAnsi" w:cstheme="minorHAnsi"/>
          <w:bCs/>
          <w:sz w:val="18"/>
          <w:szCs w:val="18"/>
          <w:lang w:eastAsia="ar-SA"/>
        </w:rPr>
        <w:t>7.</w:t>
      </w:r>
    </w:p>
    <w:p w14:paraId="59B24CE5" w14:textId="77777777" w:rsidR="009E6824" w:rsidRPr="006478A3" w:rsidRDefault="0077247D" w:rsidP="0077247D">
      <w:pPr>
        <w:pStyle w:val="Tekstpodstawowy2"/>
        <w:ind w:left="180"/>
        <w:rPr>
          <w:rFonts w:asciiTheme="minorHAnsi" w:hAnsiTheme="minorHAnsi" w:cstheme="minorHAnsi"/>
          <w:b w:val="0"/>
          <w:bCs w:val="0"/>
          <w:sz w:val="18"/>
          <w:szCs w:val="18"/>
        </w:rPr>
      </w:pPr>
      <w:r w:rsidRPr="006478A3">
        <w:rPr>
          <w:rFonts w:asciiTheme="minorHAnsi" w:hAnsiTheme="minorHAnsi" w:cstheme="minorHAnsi"/>
          <w:b w:val="0"/>
          <w:bCs w:val="0"/>
          <w:sz w:val="18"/>
          <w:szCs w:val="18"/>
        </w:rPr>
        <w:t xml:space="preserve">13.2. </w:t>
      </w:r>
      <w:r w:rsidR="009E6824" w:rsidRPr="006478A3">
        <w:rPr>
          <w:rFonts w:asciiTheme="minorHAnsi" w:hAnsiTheme="minorHAnsi" w:cstheme="minorHAnsi"/>
          <w:b w:val="0"/>
          <w:bCs w:val="0"/>
          <w:sz w:val="18"/>
          <w:szCs w:val="18"/>
        </w:rPr>
        <w:t>Treść oferty musi odpowiadać treści SWZ.</w:t>
      </w:r>
    </w:p>
    <w:p w14:paraId="1569B3FB" w14:textId="77777777" w:rsidR="00915ADB" w:rsidRPr="006478A3" w:rsidRDefault="0077247D" w:rsidP="00915ADB">
      <w:pPr>
        <w:pStyle w:val="Tekstpodstawowy2"/>
        <w:rPr>
          <w:rFonts w:asciiTheme="minorHAnsi" w:hAnsiTheme="minorHAnsi" w:cstheme="minorHAnsi"/>
          <w:b w:val="0"/>
          <w:bCs w:val="0"/>
          <w:color w:val="FF0000"/>
          <w:sz w:val="18"/>
          <w:szCs w:val="18"/>
        </w:rPr>
      </w:pPr>
      <w:r w:rsidRPr="006478A3">
        <w:rPr>
          <w:rFonts w:asciiTheme="minorHAnsi" w:hAnsiTheme="minorHAnsi" w:cstheme="minorHAnsi"/>
          <w:sz w:val="18"/>
          <w:szCs w:val="18"/>
        </w:rPr>
        <w:t xml:space="preserve">13.3. </w:t>
      </w:r>
      <w:r w:rsidR="00915ADB" w:rsidRPr="006478A3">
        <w:rPr>
          <w:rFonts w:asciiTheme="minorHAnsi" w:hAnsiTheme="minorHAnsi" w:cstheme="minorHAnsi"/>
          <w:color w:val="FF0000"/>
          <w:sz w:val="18"/>
          <w:szCs w:val="18"/>
        </w:rPr>
        <w:t xml:space="preserve">Ofertę sporządza się na INTERAKTYWNYM FORMULARZU OFERTOWYM </w:t>
      </w:r>
      <w:r w:rsidR="00915ADB" w:rsidRPr="006478A3">
        <w:rPr>
          <w:rFonts w:asciiTheme="minorHAnsi" w:hAnsiTheme="minorHAnsi" w:cstheme="minorHAnsi"/>
          <w:b w:val="0"/>
          <w:color w:val="FF0000"/>
          <w:sz w:val="18"/>
          <w:szCs w:val="18"/>
        </w:rPr>
        <w:t xml:space="preserve">– zgodnie z wytycznymi platformy </w:t>
      </w:r>
      <w:r w:rsidR="00915ADB" w:rsidRPr="006478A3">
        <w:rPr>
          <w:rFonts w:asciiTheme="minorHAnsi" w:hAnsiTheme="minorHAnsi" w:cstheme="minorHAnsi"/>
          <w:b w:val="0"/>
          <w:color w:val="FF0000"/>
          <w:sz w:val="18"/>
          <w:szCs w:val="18"/>
        </w:rPr>
        <w:br/>
        <w:t>e-</w:t>
      </w:r>
      <w:proofErr w:type="spellStart"/>
      <w:r w:rsidR="00915ADB" w:rsidRPr="006478A3">
        <w:rPr>
          <w:rFonts w:asciiTheme="minorHAnsi" w:hAnsiTheme="minorHAnsi" w:cstheme="minorHAnsi"/>
          <w:b w:val="0"/>
          <w:color w:val="FF0000"/>
          <w:sz w:val="18"/>
          <w:szCs w:val="18"/>
        </w:rPr>
        <w:t>zamowienia</w:t>
      </w:r>
      <w:proofErr w:type="spellEnd"/>
      <w:r w:rsidR="00915ADB" w:rsidRPr="006478A3">
        <w:rPr>
          <w:rFonts w:asciiTheme="minorHAnsi" w:hAnsiTheme="minorHAnsi" w:cstheme="minorHAnsi"/>
          <w:b w:val="0"/>
          <w:color w:val="FF0000"/>
          <w:sz w:val="18"/>
          <w:szCs w:val="18"/>
        </w:rPr>
        <w:t>. Wraz z ofertą Wykonawca jest zobowiązany złożyć:</w:t>
      </w:r>
    </w:p>
    <w:p w14:paraId="419A8DD3" w14:textId="132A5B42" w:rsidR="009E6824" w:rsidRPr="006478A3" w:rsidRDefault="009E6824" w:rsidP="00915ADB">
      <w:pPr>
        <w:pStyle w:val="Tekstpodstawowy2"/>
        <w:ind w:left="180"/>
        <w:rPr>
          <w:rFonts w:asciiTheme="minorHAnsi" w:hAnsiTheme="minorHAnsi" w:cstheme="minorHAnsi"/>
          <w:b w:val="0"/>
          <w:bCs w:val="0"/>
          <w:sz w:val="18"/>
          <w:szCs w:val="18"/>
        </w:rPr>
      </w:pPr>
      <w:r w:rsidRPr="006478A3">
        <w:rPr>
          <w:rFonts w:asciiTheme="minorHAnsi" w:hAnsiTheme="minorHAnsi" w:cstheme="minorHAnsi"/>
          <w:b w:val="0"/>
          <w:sz w:val="18"/>
          <w:szCs w:val="18"/>
        </w:rPr>
        <w:t xml:space="preserve">Oświadczenie, o którym mowa w art. 125 ust. 1 ustawy </w:t>
      </w:r>
      <w:proofErr w:type="spellStart"/>
      <w:r w:rsidRPr="006478A3">
        <w:rPr>
          <w:rFonts w:asciiTheme="minorHAnsi" w:hAnsiTheme="minorHAnsi" w:cstheme="minorHAnsi"/>
          <w:b w:val="0"/>
          <w:sz w:val="18"/>
          <w:szCs w:val="18"/>
        </w:rPr>
        <w:t>Pzp</w:t>
      </w:r>
      <w:proofErr w:type="spellEnd"/>
      <w:r w:rsidRPr="006478A3">
        <w:rPr>
          <w:rFonts w:asciiTheme="minorHAnsi" w:hAnsiTheme="minorHAnsi" w:cstheme="minorHAnsi"/>
          <w:b w:val="0"/>
          <w:sz w:val="18"/>
          <w:szCs w:val="18"/>
        </w:rPr>
        <w:t>.</w:t>
      </w:r>
    </w:p>
    <w:p w14:paraId="613FAF9E" w14:textId="4C8030B0" w:rsidR="009E6824" w:rsidRPr="006478A3" w:rsidRDefault="009E6824" w:rsidP="00553257">
      <w:pPr>
        <w:pStyle w:val="Tekstpodstawowy2"/>
        <w:numPr>
          <w:ilvl w:val="0"/>
          <w:numId w:val="21"/>
        </w:numPr>
        <w:rPr>
          <w:rFonts w:asciiTheme="minorHAnsi" w:hAnsiTheme="minorHAnsi" w:cstheme="minorHAnsi"/>
          <w:b w:val="0"/>
          <w:bCs w:val="0"/>
          <w:sz w:val="18"/>
          <w:szCs w:val="18"/>
        </w:rPr>
      </w:pPr>
      <w:r w:rsidRPr="006478A3">
        <w:rPr>
          <w:rFonts w:asciiTheme="minorHAnsi" w:hAnsiTheme="minorHAnsi" w:cstheme="minorHAnsi"/>
          <w:b w:val="0"/>
          <w:bCs w:val="0"/>
          <w:sz w:val="18"/>
          <w:szCs w:val="18"/>
        </w:rPr>
        <w:t xml:space="preserve">Zestawienie cenowe – zgodnie z załącznikiem nr </w:t>
      </w:r>
      <w:r w:rsidR="00D47756" w:rsidRPr="006478A3">
        <w:rPr>
          <w:rFonts w:asciiTheme="minorHAnsi" w:hAnsiTheme="minorHAnsi" w:cstheme="minorHAnsi"/>
          <w:b w:val="0"/>
          <w:bCs w:val="0"/>
          <w:sz w:val="18"/>
          <w:szCs w:val="18"/>
        </w:rPr>
        <w:t>6</w:t>
      </w:r>
      <w:r w:rsidRPr="006478A3">
        <w:rPr>
          <w:rFonts w:asciiTheme="minorHAnsi" w:hAnsiTheme="minorHAnsi" w:cstheme="minorHAnsi"/>
          <w:b w:val="0"/>
          <w:bCs w:val="0"/>
          <w:sz w:val="18"/>
          <w:szCs w:val="18"/>
        </w:rPr>
        <w:t xml:space="preserve"> do SWZ.</w:t>
      </w:r>
    </w:p>
    <w:p w14:paraId="634123AD" w14:textId="77777777" w:rsidR="009E6824" w:rsidRPr="006478A3" w:rsidRDefault="009E6824" w:rsidP="00553257">
      <w:pPr>
        <w:pStyle w:val="Tekstpodstawowy2"/>
        <w:numPr>
          <w:ilvl w:val="0"/>
          <w:numId w:val="21"/>
        </w:numPr>
        <w:rPr>
          <w:rFonts w:asciiTheme="minorHAnsi" w:hAnsiTheme="minorHAnsi" w:cstheme="minorHAnsi"/>
          <w:b w:val="0"/>
          <w:bCs w:val="0"/>
          <w:sz w:val="18"/>
          <w:szCs w:val="18"/>
        </w:rPr>
      </w:pPr>
      <w:r w:rsidRPr="006478A3">
        <w:rPr>
          <w:rFonts w:asciiTheme="minorHAnsi" w:hAnsiTheme="minorHAnsi" w:cstheme="minorHAnsi"/>
          <w:b w:val="0"/>
          <w:bCs w:val="0"/>
          <w:sz w:val="18"/>
          <w:szCs w:val="18"/>
        </w:rPr>
        <w:t>Zobowiązania podmiotu udostępniającego zasoby oraz oświadczenie, o których mowa w Rozdziale 9 pkt 9.2. i 9.8. (jeżeli dotyczy).</w:t>
      </w:r>
    </w:p>
    <w:p w14:paraId="55029789" w14:textId="77777777" w:rsidR="009E6824" w:rsidRPr="006478A3" w:rsidRDefault="009E6824" w:rsidP="00553257">
      <w:pPr>
        <w:pStyle w:val="Tekstpodstawowy2"/>
        <w:numPr>
          <w:ilvl w:val="0"/>
          <w:numId w:val="21"/>
        </w:numPr>
        <w:rPr>
          <w:rFonts w:asciiTheme="minorHAnsi" w:hAnsiTheme="minorHAnsi" w:cstheme="minorHAnsi"/>
          <w:b w:val="0"/>
          <w:bCs w:val="0"/>
          <w:sz w:val="18"/>
          <w:szCs w:val="18"/>
        </w:rPr>
      </w:pPr>
      <w:r w:rsidRPr="006478A3">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F7C4DFE" w14:textId="77777777" w:rsidR="009E6824" w:rsidRPr="006478A3" w:rsidRDefault="009E6824" w:rsidP="003A4AF5">
      <w:pPr>
        <w:pStyle w:val="Tekstpodstawowy2"/>
        <w:spacing w:before="0"/>
        <w:ind w:left="924"/>
        <w:rPr>
          <w:rFonts w:asciiTheme="minorHAnsi" w:hAnsiTheme="minorHAnsi" w:cstheme="minorHAnsi"/>
          <w:b w:val="0"/>
          <w:bCs w:val="0"/>
          <w:sz w:val="18"/>
          <w:szCs w:val="18"/>
        </w:rPr>
      </w:pPr>
      <w:r w:rsidRPr="006478A3">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3EC8E057" w14:textId="77777777" w:rsidR="009E6824" w:rsidRPr="006478A3" w:rsidRDefault="009E6824" w:rsidP="00553257">
      <w:pPr>
        <w:pStyle w:val="Tekstpodstawowy2"/>
        <w:numPr>
          <w:ilvl w:val="0"/>
          <w:numId w:val="21"/>
        </w:numPr>
        <w:rPr>
          <w:rFonts w:asciiTheme="minorHAnsi" w:hAnsiTheme="minorHAnsi" w:cstheme="minorHAnsi"/>
          <w:b w:val="0"/>
          <w:bCs w:val="0"/>
          <w:sz w:val="18"/>
          <w:szCs w:val="18"/>
        </w:rPr>
      </w:pPr>
      <w:r w:rsidRPr="006478A3">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6478A3">
        <w:rPr>
          <w:rFonts w:asciiTheme="minorHAnsi" w:hAnsiTheme="minorHAnsi" w:cstheme="minorHAnsi"/>
          <w:sz w:val="18"/>
          <w:szCs w:val="18"/>
        </w:rPr>
        <w:t>kwalifikowanym podpisem elektronicznym,</w:t>
      </w:r>
      <w:r w:rsidRPr="006478A3">
        <w:rPr>
          <w:rFonts w:asciiTheme="minorHAnsi" w:hAnsiTheme="minorHAnsi" w:cstheme="minorHAnsi"/>
          <w:b w:val="0"/>
          <w:bCs w:val="0"/>
          <w:sz w:val="18"/>
          <w:szCs w:val="18"/>
        </w:rPr>
        <w:t xml:space="preserve"> </w:t>
      </w:r>
      <w:r w:rsidRPr="006478A3">
        <w:rPr>
          <w:rFonts w:asciiTheme="minorHAnsi" w:hAnsiTheme="minorHAnsi" w:cstheme="minorHAnsi"/>
          <w:bCs w:val="0"/>
          <w:sz w:val="18"/>
          <w:szCs w:val="18"/>
        </w:rPr>
        <w:t>podpisem zaufanym lub podpisem osobistym.</w:t>
      </w:r>
    </w:p>
    <w:p w14:paraId="3B5345FE" w14:textId="77777777" w:rsidR="009E6824" w:rsidRPr="006478A3" w:rsidRDefault="0077247D" w:rsidP="0077247D">
      <w:pPr>
        <w:pStyle w:val="Tekstpodstawowy2"/>
        <w:ind w:left="180"/>
        <w:rPr>
          <w:rFonts w:asciiTheme="minorHAnsi" w:hAnsiTheme="minorHAnsi" w:cstheme="minorHAnsi"/>
          <w:b w:val="0"/>
          <w:iCs/>
          <w:sz w:val="18"/>
          <w:szCs w:val="18"/>
        </w:rPr>
      </w:pPr>
      <w:r w:rsidRPr="006478A3">
        <w:rPr>
          <w:rFonts w:asciiTheme="minorHAnsi" w:hAnsiTheme="minorHAnsi" w:cstheme="minorHAnsi"/>
          <w:bCs w:val="0"/>
          <w:sz w:val="18"/>
          <w:szCs w:val="18"/>
        </w:rPr>
        <w:t xml:space="preserve">13.4. </w:t>
      </w:r>
      <w:r w:rsidR="009E6824" w:rsidRPr="006478A3">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9E6824" w:rsidRPr="006478A3">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04B0F9B1" w14:textId="77777777" w:rsidR="009E6824" w:rsidRPr="006478A3" w:rsidRDefault="0077247D" w:rsidP="0077247D">
      <w:pPr>
        <w:pStyle w:val="Tekstpodstawowy2"/>
        <w:ind w:left="180"/>
        <w:rPr>
          <w:rFonts w:asciiTheme="minorHAnsi" w:hAnsiTheme="minorHAnsi" w:cstheme="minorHAnsi"/>
          <w:b w:val="0"/>
          <w:iCs/>
          <w:sz w:val="18"/>
          <w:szCs w:val="18"/>
        </w:rPr>
      </w:pPr>
      <w:r w:rsidRPr="006478A3">
        <w:rPr>
          <w:rFonts w:asciiTheme="minorHAnsi" w:hAnsiTheme="minorHAnsi" w:cstheme="minorHAnsi"/>
          <w:b w:val="0"/>
          <w:bCs w:val="0"/>
          <w:sz w:val="18"/>
          <w:szCs w:val="18"/>
        </w:rPr>
        <w:t xml:space="preserve">13.5. </w:t>
      </w:r>
      <w:r w:rsidR="009E6824" w:rsidRPr="006478A3">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5F1F553F" w14:textId="77777777" w:rsidR="00C13D2F" w:rsidRPr="006478A3" w:rsidRDefault="00C13D2F" w:rsidP="00C13D2F">
      <w:pPr>
        <w:pStyle w:val="Tekstpodstawowy2"/>
        <w:numPr>
          <w:ilvl w:val="1"/>
          <w:numId w:val="18"/>
        </w:numPr>
        <w:ind w:left="567" w:hanging="567"/>
        <w:rPr>
          <w:rFonts w:asciiTheme="minorHAnsi" w:hAnsiTheme="minorHAnsi" w:cstheme="minorHAnsi"/>
          <w:b w:val="0"/>
          <w:iCs/>
          <w:sz w:val="18"/>
          <w:szCs w:val="18"/>
        </w:rPr>
      </w:pPr>
      <w:r w:rsidRPr="006478A3">
        <w:rPr>
          <w:rFonts w:asciiTheme="minorHAnsi" w:hAnsiTheme="minorHAnsi" w:cstheme="minorHAnsi"/>
          <w:bCs w:val="0"/>
          <w:iCs/>
          <w:sz w:val="18"/>
          <w:szCs w:val="18"/>
        </w:rPr>
        <w:t>Złożenie oferty.</w:t>
      </w:r>
    </w:p>
    <w:p w14:paraId="49D447CC" w14:textId="77777777" w:rsidR="00915ADB" w:rsidRPr="006478A3" w:rsidRDefault="00915ADB" w:rsidP="00915ADB">
      <w:pPr>
        <w:pStyle w:val="Tekstpodstawowy2"/>
        <w:numPr>
          <w:ilvl w:val="2"/>
          <w:numId w:val="18"/>
        </w:numPr>
        <w:tabs>
          <w:tab w:val="right" w:pos="567"/>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 xml:space="preserve">Ofertę należy sporządzić na interaktywnym formularzu udostępnionym przez Zamawiającego oraz podpisać kwalifikowanym podpisem elektronicznym. Ofertę w formie elektronicznej należy złożyć za pośrednictwem Platformy e-Zamówienia dostępnej pod adresem: </w:t>
      </w:r>
      <w:r w:rsidRPr="006478A3">
        <w:rPr>
          <w:rFonts w:asciiTheme="minorHAnsi" w:hAnsiTheme="minorHAnsi" w:cstheme="minorHAnsi"/>
          <w:sz w:val="18"/>
          <w:szCs w:val="18"/>
        </w:rPr>
        <w:t>https://ezamowienia.gov.pl/pl</w:t>
      </w:r>
      <w:r w:rsidRPr="006478A3">
        <w:rPr>
          <w:rFonts w:asciiTheme="minorHAnsi" w:hAnsiTheme="minorHAnsi" w:cstheme="minorHAnsi"/>
          <w:b w:val="0"/>
          <w:sz w:val="18"/>
          <w:szCs w:val="18"/>
        </w:rPr>
        <w:t xml:space="preserve"> w konkretnym postępowaniu w sprawie udzielenia zamówienia publicznego.</w:t>
      </w:r>
    </w:p>
    <w:p w14:paraId="6FD3469B" w14:textId="77777777" w:rsidR="00915ADB" w:rsidRPr="006478A3" w:rsidRDefault="00915ADB" w:rsidP="00915ADB">
      <w:pPr>
        <w:pStyle w:val="Tekstpodstawowy2"/>
        <w:numPr>
          <w:ilvl w:val="2"/>
          <w:numId w:val="18"/>
        </w:numPr>
        <w:tabs>
          <w:tab w:val="right" w:pos="567"/>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Do oferty należy dołączyć wszystkie wymagane w Ogłoszeniu lub SWZ dokumenty</w:t>
      </w:r>
      <w:r w:rsidRPr="006478A3">
        <w:rPr>
          <w:rFonts w:asciiTheme="minorHAnsi" w:hAnsiTheme="minorHAnsi" w:cstheme="minorHAnsi"/>
          <w:bCs w:val="0"/>
          <w:sz w:val="18"/>
          <w:szCs w:val="18"/>
        </w:rPr>
        <w:t>.</w:t>
      </w:r>
    </w:p>
    <w:p w14:paraId="17489EEC" w14:textId="77777777" w:rsidR="00915ADB" w:rsidRPr="006478A3" w:rsidRDefault="00915ADB" w:rsidP="00915ADB">
      <w:pPr>
        <w:pStyle w:val="Tekstpodstawowy2"/>
        <w:numPr>
          <w:ilvl w:val="2"/>
          <w:numId w:val="18"/>
        </w:numPr>
        <w:tabs>
          <w:tab w:val="right" w:pos="567"/>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Składając ofertę zaleca się zaplanowanie złożenia jej z wyprzedzeniem minimum 24h, aby zdążyć w terminie przewidzianym na jej złożenie w przypadku siły wyższej, jak np. awaria</w:t>
      </w:r>
      <w:r w:rsidRPr="006478A3">
        <w:rPr>
          <w:rFonts w:asciiTheme="minorHAnsi" w:hAnsiTheme="minorHAnsi" w:cstheme="minorHAnsi"/>
          <w:b w:val="0"/>
          <w:bCs w:val="0"/>
          <w:sz w:val="18"/>
          <w:szCs w:val="18"/>
        </w:rPr>
        <w:t xml:space="preserve"> Platformy e-Zamówienia,</w:t>
      </w:r>
      <w:r w:rsidRPr="006478A3">
        <w:rPr>
          <w:rFonts w:asciiTheme="minorHAnsi" w:hAnsiTheme="minorHAnsi" w:cstheme="minorHAnsi"/>
          <w:b w:val="0"/>
          <w:sz w:val="18"/>
          <w:szCs w:val="18"/>
        </w:rPr>
        <w:t xml:space="preserve"> awaria Internetu, problemy techniczne związane z brakiem np. aktualnej przeglądarki, itp.</w:t>
      </w:r>
    </w:p>
    <w:p w14:paraId="58058BE4" w14:textId="77777777" w:rsidR="00915ADB" w:rsidRPr="006478A3" w:rsidRDefault="00915ADB" w:rsidP="00915ADB">
      <w:pPr>
        <w:pStyle w:val="Tekstpodstawowy2"/>
        <w:numPr>
          <w:ilvl w:val="2"/>
          <w:numId w:val="18"/>
        </w:numPr>
        <w:tabs>
          <w:tab w:val="right" w:pos="567"/>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Zamawiający określa informacje na temat kodowania i czasu odbioru danych: przekazywany przez Wykonawcę plik zawierający ofertę jest zaszyfrowany przez Platformę e-Zamówienia bez możliwości jego otwarcia przez Zamawiającego przed upływem terminu otwarcia ofert.</w:t>
      </w:r>
    </w:p>
    <w:p w14:paraId="67D48098" w14:textId="77777777" w:rsidR="00915ADB" w:rsidRPr="006478A3" w:rsidRDefault="00915ADB" w:rsidP="00915ADB">
      <w:pPr>
        <w:pStyle w:val="Tekstpodstawowy2"/>
        <w:numPr>
          <w:ilvl w:val="2"/>
          <w:numId w:val="18"/>
        </w:numPr>
        <w:tabs>
          <w:tab w:val="right" w:pos="567"/>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Za datę przekazania oferty przyjmuje się datę i godzinę zarejestrowania jej na platformie e-Zamówienia.</w:t>
      </w:r>
    </w:p>
    <w:p w14:paraId="5E562E18" w14:textId="77777777" w:rsidR="00915ADB" w:rsidRPr="006478A3" w:rsidRDefault="00915ADB" w:rsidP="00915ADB">
      <w:pPr>
        <w:pStyle w:val="Tekstpodstawowy2"/>
        <w:numPr>
          <w:ilvl w:val="2"/>
          <w:numId w:val="18"/>
        </w:numPr>
        <w:tabs>
          <w:tab w:val="right" w:pos="567"/>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lastRenderedPageBreak/>
        <w:t>Oferta powinna być sporządzona w języku polskim, z zachowaniem postaci elektronicznej w formacie danych, m.in.: .pdf, .</w:t>
      </w:r>
      <w:proofErr w:type="spellStart"/>
      <w:r w:rsidRPr="006478A3">
        <w:rPr>
          <w:rFonts w:asciiTheme="minorHAnsi" w:hAnsiTheme="minorHAnsi" w:cstheme="minorHAnsi"/>
          <w:b w:val="0"/>
          <w:sz w:val="18"/>
          <w:szCs w:val="18"/>
        </w:rPr>
        <w:t>doc</w:t>
      </w:r>
      <w:proofErr w:type="spellEnd"/>
      <w:r w:rsidRPr="006478A3">
        <w:rPr>
          <w:rFonts w:asciiTheme="minorHAnsi" w:hAnsiTheme="minorHAnsi" w:cstheme="minorHAnsi"/>
          <w:b w:val="0"/>
          <w:sz w:val="18"/>
          <w:szCs w:val="18"/>
        </w:rPr>
        <w:t>, .</w:t>
      </w:r>
      <w:proofErr w:type="spellStart"/>
      <w:r w:rsidRPr="006478A3">
        <w:rPr>
          <w:rFonts w:asciiTheme="minorHAnsi" w:hAnsiTheme="minorHAnsi" w:cstheme="minorHAnsi"/>
          <w:b w:val="0"/>
          <w:sz w:val="18"/>
          <w:szCs w:val="18"/>
        </w:rPr>
        <w:t>docx</w:t>
      </w:r>
      <w:proofErr w:type="spellEnd"/>
      <w:r w:rsidRPr="006478A3">
        <w:rPr>
          <w:rFonts w:asciiTheme="minorHAnsi" w:hAnsiTheme="minorHAnsi" w:cstheme="minorHAnsi"/>
          <w:b w:val="0"/>
          <w:sz w:val="18"/>
          <w:szCs w:val="18"/>
        </w:rPr>
        <w:t>, .rtf, .</w:t>
      </w:r>
      <w:proofErr w:type="spellStart"/>
      <w:r w:rsidRPr="006478A3">
        <w:rPr>
          <w:rFonts w:asciiTheme="minorHAnsi" w:hAnsiTheme="minorHAnsi" w:cstheme="minorHAnsi"/>
          <w:b w:val="0"/>
          <w:sz w:val="18"/>
          <w:szCs w:val="18"/>
        </w:rPr>
        <w:t>xps</w:t>
      </w:r>
      <w:proofErr w:type="spellEnd"/>
      <w:r w:rsidRPr="006478A3">
        <w:rPr>
          <w:rFonts w:asciiTheme="minorHAnsi" w:hAnsiTheme="minorHAnsi" w:cstheme="minorHAnsi"/>
          <w:b w:val="0"/>
          <w:sz w:val="18"/>
          <w:szCs w:val="18"/>
        </w:rPr>
        <w:t>, .</w:t>
      </w:r>
      <w:proofErr w:type="spellStart"/>
      <w:r w:rsidRPr="006478A3">
        <w:rPr>
          <w:rFonts w:asciiTheme="minorHAnsi" w:hAnsiTheme="minorHAnsi" w:cstheme="minorHAnsi"/>
          <w:b w:val="0"/>
          <w:sz w:val="18"/>
          <w:szCs w:val="18"/>
        </w:rPr>
        <w:t>odt</w:t>
      </w:r>
      <w:proofErr w:type="spellEnd"/>
      <w:r w:rsidRPr="006478A3">
        <w:rPr>
          <w:rFonts w:asciiTheme="minorHAnsi" w:hAnsiTheme="minorHAnsi" w:cstheme="minorHAnsi"/>
          <w:b w:val="0"/>
          <w:sz w:val="18"/>
          <w:szCs w:val="18"/>
        </w:rPr>
        <w:t xml:space="preserve">., </w:t>
      </w:r>
      <w:bookmarkStart w:id="1" w:name="_Hlk65577413"/>
      <w:r w:rsidRPr="006478A3">
        <w:rPr>
          <w:rFonts w:asciiTheme="minorHAnsi" w:hAnsiTheme="minorHAnsi" w:cstheme="minorHAnsi"/>
          <w:b w:val="0"/>
          <w:sz w:val="18"/>
          <w:szCs w:val="18"/>
        </w:rPr>
        <w:t>.txt, .xls, .</w:t>
      </w:r>
      <w:proofErr w:type="spellStart"/>
      <w:r w:rsidRPr="006478A3">
        <w:rPr>
          <w:rFonts w:asciiTheme="minorHAnsi" w:hAnsiTheme="minorHAnsi" w:cstheme="minorHAnsi"/>
          <w:b w:val="0"/>
          <w:sz w:val="18"/>
          <w:szCs w:val="18"/>
        </w:rPr>
        <w:t>xlsx</w:t>
      </w:r>
      <w:proofErr w:type="spellEnd"/>
      <w:r w:rsidRPr="006478A3">
        <w:rPr>
          <w:rFonts w:asciiTheme="minorHAnsi" w:hAnsiTheme="minorHAnsi" w:cstheme="minorHAnsi"/>
          <w:b w:val="0"/>
          <w:sz w:val="18"/>
          <w:szCs w:val="18"/>
        </w:rPr>
        <w:t>, .zip, .</w:t>
      </w:r>
      <w:proofErr w:type="spellStart"/>
      <w:r w:rsidRPr="006478A3">
        <w:rPr>
          <w:rFonts w:asciiTheme="minorHAnsi" w:hAnsiTheme="minorHAnsi" w:cstheme="minorHAnsi"/>
          <w:b w:val="0"/>
          <w:sz w:val="18"/>
          <w:szCs w:val="18"/>
        </w:rPr>
        <w:t>rar</w:t>
      </w:r>
      <w:proofErr w:type="spellEnd"/>
      <w:r w:rsidRPr="006478A3">
        <w:rPr>
          <w:rFonts w:asciiTheme="minorHAnsi" w:hAnsiTheme="minorHAnsi" w:cstheme="minorHAnsi"/>
          <w:b w:val="0"/>
          <w:sz w:val="18"/>
          <w:szCs w:val="18"/>
        </w:rPr>
        <w:t xml:space="preserve"> </w:t>
      </w:r>
      <w:bookmarkEnd w:id="1"/>
      <w:r w:rsidRPr="006478A3">
        <w:rPr>
          <w:rFonts w:asciiTheme="minorHAnsi" w:hAnsiTheme="minorHAnsi" w:cstheme="minorHAnsi"/>
          <w:b w:val="0"/>
          <w:sz w:val="18"/>
          <w:szCs w:val="18"/>
        </w:rPr>
        <w:t>i podpisana kwalifikowanym podpisem elektronicznym.</w:t>
      </w:r>
    </w:p>
    <w:p w14:paraId="66E98DA0" w14:textId="77777777" w:rsidR="00915ADB" w:rsidRPr="006478A3" w:rsidRDefault="00915ADB" w:rsidP="00915ADB">
      <w:pPr>
        <w:pStyle w:val="Tekstpodstawowy2"/>
        <w:numPr>
          <w:ilvl w:val="2"/>
          <w:numId w:val="18"/>
        </w:numPr>
        <w:tabs>
          <w:tab w:val="right" w:pos="567"/>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Zamawiający zaleca:</w:t>
      </w:r>
    </w:p>
    <w:p w14:paraId="28EB1C2D" w14:textId="77777777" w:rsidR="00915ADB" w:rsidRPr="006478A3" w:rsidRDefault="00915ADB" w:rsidP="00915ADB">
      <w:pPr>
        <w:pStyle w:val="Tekstpodstawowy2"/>
        <w:numPr>
          <w:ilvl w:val="0"/>
          <w:numId w:val="77"/>
        </w:numPr>
        <w:tabs>
          <w:tab w:val="right" w:pos="709"/>
        </w:tabs>
        <w:spacing w:before="0"/>
        <w:ind w:left="709" w:hanging="142"/>
        <w:rPr>
          <w:rFonts w:asciiTheme="minorHAnsi" w:hAnsiTheme="minorHAnsi" w:cstheme="minorHAnsi"/>
          <w:b w:val="0"/>
          <w:sz w:val="18"/>
          <w:szCs w:val="18"/>
        </w:rPr>
      </w:pPr>
      <w:r w:rsidRPr="006478A3">
        <w:rPr>
          <w:rFonts w:asciiTheme="minorHAnsi" w:hAnsiTheme="minorHAnsi" w:cstheme="minorHAnsi"/>
          <w:b w:val="0"/>
          <w:sz w:val="18"/>
          <w:szCs w:val="18"/>
        </w:rPr>
        <w:t>przekonwertowanie plików składających się na ofertę na format PDF,</w:t>
      </w:r>
    </w:p>
    <w:p w14:paraId="5EA4B726" w14:textId="77777777" w:rsidR="00915ADB" w:rsidRPr="006478A3" w:rsidRDefault="00915ADB" w:rsidP="00915ADB">
      <w:pPr>
        <w:pStyle w:val="Tekstpodstawowy2"/>
        <w:numPr>
          <w:ilvl w:val="0"/>
          <w:numId w:val="77"/>
        </w:numPr>
        <w:tabs>
          <w:tab w:val="right" w:pos="709"/>
        </w:tabs>
        <w:spacing w:before="0"/>
        <w:ind w:left="709" w:hanging="142"/>
        <w:rPr>
          <w:rFonts w:asciiTheme="minorHAnsi" w:hAnsiTheme="minorHAnsi" w:cstheme="minorHAnsi"/>
          <w:b w:val="0"/>
          <w:sz w:val="18"/>
          <w:szCs w:val="18"/>
        </w:rPr>
      </w:pPr>
      <w:r w:rsidRPr="006478A3">
        <w:rPr>
          <w:rFonts w:asciiTheme="minorHAnsi" w:hAnsiTheme="minorHAnsi" w:cstheme="minorHAnsi"/>
          <w:b w:val="0"/>
          <w:sz w:val="18"/>
          <w:szCs w:val="18"/>
        </w:rPr>
        <w:t xml:space="preserve">opatrzenie plików składających się na ofertę podpisem kwalifikowanym </w:t>
      </w:r>
      <w:proofErr w:type="spellStart"/>
      <w:r w:rsidRPr="006478A3">
        <w:rPr>
          <w:rFonts w:asciiTheme="minorHAnsi" w:hAnsiTheme="minorHAnsi" w:cstheme="minorHAnsi"/>
          <w:b w:val="0"/>
          <w:sz w:val="18"/>
          <w:szCs w:val="18"/>
        </w:rPr>
        <w:t>PadES</w:t>
      </w:r>
      <w:proofErr w:type="spellEnd"/>
      <w:r w:rsidRPr="006478A3">
        <w:rPr>
          <w:rFonts w:asciiTheme="minorHAnsi" w:hAnsiTheme="minorHAnsi" w:cstheme="minorHAnsi"/>
          <w:b w:val="0"/>
          <w:sz w:val="18"/>
          <w:szCs w:val="18"/>
        </w:rPr>
        <w:t>,</w:t>
      </w:r>
    </w:p>
    <w:p w14:paraId="70130D9C" w14:textId="660E42B7" w:rsidR="00915ADB" w:rsidRPr="006478A3" w:rsidRDefault="00915ADB" w:rsidP="00915ADB">
      <w:pPr>
        <w:pStyle w:val="Tekstpodstawowy2"/>
        <w:numPr>
          <w:ilvl w:val="0"/>
          <w:numId w:val="77"/>
        </w:numPr>
        <w:tabs>
          <w:tab w:val="right" w:pos="709"/>
        </w:tabs>
        <w:spacing w:before="0"/>
        <w:ind w:left="709" w:hanging="142"/>
        <w:rPr>
          <w:rFonts w:asciiTheme="minorHAnsi" w:hAnsiTheme="minorHAnsi" w:cstheme="minorHAnsi"/>
          <w:b w:val="0"/>
          <w:sz w:val="18"/>
          <w:szCs w:val="18"/>
        </w:rPr>
      </w:pPr>
      <w:r w:rsidRPr="006478A3">
        <w:rPr>
          <w:rFonts w:asciiTheme="minorHAnsi" w:hAnsiTheme="minorHAnsi" w:cstheme="minorHAnsi"/>
          <w:b w:val="0"/>
          <w:sz w:val="18"/>
          <w:szCs w:val="18"/>
        </w:rPr>
        <w:t xml:space="preserve">w przypadku składania dokumentów w formacie innym niż PDF, pliki w innych formatach niż PDF zaleca się opatrzyć zewnętrznym podpisem </w:t>
      </w:r>
      <w:proofErr w:type="spellStart"/>
      <w:r w:rsidRPr="006478A3">
        <w:rPr>
          <w:rFonts w:asciiTheme="minorHAnsi" w:hAnsiTheme="minorHAnsi" w:cstheme="minorHAnsi"/>
          <w:b w:val="0"/>
          <w:sz w:val="18"/>
          <w:szCs w:val="18"/>
        </w:rPr>
        <w:t>XadES</w:t>
      </w:r>
      <w:proofErr w:type="spellEnd"/>
      <w:r w:rsidRPr="006478A3">
        <w:rPr>
          <w:rFonts w:asciiTheme="minorHAnsi" w:hAnsiTheme="minorHAnsi" w:cstheme="minorHAnsi"/>
          <w:b w:val="0"/>
          <w:sz w:val="18"/>
          <w:szCs w:val="18"/>
        </w:rPr>
        <w:t>. Plik z podpisem należy przesłać łącznie z dokumentem podpisywanym.</w:t>
      </w:r>
    </w:p>
    <w:p w14:paraId="25FE0D96" w14:textId="77777777" w:rsidR="00915ADB" w:rsidRPr="006478A3" w:rsidRDefault="00915ADB" w:rsidP="00915ADB">
      <w:pPr>
        <w:pStyle w:val="Tekstpodstawowy2"/>
        <w:numPr>
          <w:ilvl w:val="2"/>
          <w:numId w:val="18"/>
        </w:numPr>
        <w:tabs>
          <w:tab w:val="right" w:pos="567"/>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Wykonawca może przed upływem terminu do składania ofert zmienić lub wycofać ofertę, jednak należy to zrobić przed upływem terminu składania ofert w postępowaniu.</w:t>
      </w:r>
    </w:p>
    <w:p w14:paraId="1E5C0D55" w14:textId="77777777" w:rsidR="00915ADB" w:rsidRPr="006478A3" w:rsidRDefault="00915ADB" w:rsidP="00915ADB">
      <w:pPr>
        <w:pStyle w:val="Tekstpodstawowy2"/>
        <w:numPr>
          <w:ilvl w:val="2"/>
          <w:numId w:val="18"/>
        </w:numPr>
        <w:tabs>
          <w:tab w:val="right" w:pos="709"/>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Wykonawca po upływie terminu do składania ofert nie może skutecznie dokonać zmiany ani wycofać złożonej oferty.</w:t>
      </w:r>
    </w:p>
    <w:p w14:paraId="4C78478D" w14:textId="77777777" w:rsidR="00915ADB" w:rsidRPr="006478A3" w:rsidRDefault="00915ADB" w:rsidP="00915ADB">
      <w:pPr>
        <w:pStyle w:val="Tekstpodstawowy2"/>
        <w:numPr>
          <w:ilvl w:val="2"/>
          <w:numId w:val="18"/>
        </w:numPr>
        <w:tabs>
          <w:tab w:val="right" w:pos="709"/>
        </w:tabs>
        <w:ind w:left="567" w:hanging="567"/>
        <w:rPr>
          <w:rFonts w:asciiTheme="minorHAnsi" w:hAnsiTheme="minorHAnsi" w:cstheme="minorHAnsi"/>
          <w:b w:val="0"/>
          <w:sz w:val="18"/>
          <w:szCs w:val="18"/>
        </w:rPr>
      </w:pPr>
      <w:r w:rsidRPr="006478A3">
        <w:rPr>
          <w:rFonts w:asciiTheme="minorHAnsi" w:hAnsiTheme="minorHAnsi" w:cstheme="minorHAnsi"/>
          <w:b w:val="0"/>
          <w:sz w:val="18"/>
          <w:szCs w:val="18"/>
        </w:rPr>
        <w:t>Zamawiający odrzuci ofertę złożoną po terminie składania ofert.</w:t>
      </w:r>
    </w:p>
    <w:p w14:paraId="3D5DC59D" w14:textId="77777777" w:rsidR="00915ADB" w:rsidRPr="006478A3" w:rsidRDefault="00915ADB" w:rsidP="00915ADB">
      <w:pPr>
        <w:pStyle w:val="Tekstpodstawowy2"/>
        <w:numPr>
          <w:ilvl w:val="1"/>
          <w:numId w:val="18"/>
        </w:numPr>
        <w:tabs>
          <w:tab w:val="right" w:pos="567"/>
          <w:tab w:val="right" w:pos="709"/>
        </w:tabs>
        <w:ind w:left="567" w:hanging="567"/>
        <w:rPr>
          <w:rFonts w:asciiTheme="minorHAnsi" w:hAnsiTheme="minorHAnsi" w:cstheme="minorHAnsi"/>
          <w:sz w:val="18"/>
          <w:szCs w:val="18"/>
        </w:rPr>
      </w:pPr>
      <w:r w:rsidRPr="006478A3">
        <w:rPr>
          <w:rFonts w:asciiTheme="minorHAnsi" w:hAnsiTheme="minorHAnsi" w:cstheme="minorHAnsi"/>
          <w:b w:val="0"/>
          <w:bCs w:val="0"/>
          <w:sz w:val="18"/>
          <w:szCs w:val="18"/>
        </w:rPr>
        <w:t xml:space="preserve">Szczegółowa instrukcja dla Wykonawców dotycząca złożenia oferty znajduje się na stronie internetowej pod adresem: </w:t>
      </w:r>
      <w:r w:rsidRPr="006478A3">
        <w:rPr>
          <w:rFonts w:asciiTheme="minorHAnsi" w:hAnsiTheme="minorHAnsi" w:cstheme="minorHAnsi"/>
          <w:sz w:val="18"/>
          <w:szCs w:val="18"/>
        </w:rPr>
        <w:t>https://ezamowienia.gov.pl/pl</w:t>
      </w:r>
      <w:r w:rsidRPr="006478A3">
        <w:rPr>
          <w:rFonts w:asciiTheme="minorHAnsi" w:hAnsiTheme="minorHAnsi" w:cstheme="minorHAnsi"/>
          <w:b w:val="0"/>
          <w:sz w:val="18"/>
          <w:szCs w:val="18"/>
        </w:rPr>
        <w:t xml:space="preserve"> </w:t>
      </w:r>
    </w:p>
    <w:p w14:paraId="5172E642" w14:textId="77777777" w:rsidR="00915ADB" w:rsidRPr="006478A3" w:rsidRDefault="00915ADB" w:rsidP="00915ADB">
      <w:pPr>
        <w:pStyle w:val="Tekstpodstawowy2"/>
        <w:numPr>
          <w:ilvl w:val="1"/>
          <w:numId w:val="18"/>
        </w:numPr>
        <w:tabs>
          <w:tab w:val="right" w:pos="567"/>
          <w:tab w:val="right" w:pos="709"/>
        </w:tabs>
        <w:ind w:left="567" w:hanging="567"/>
        <w:rPr>
          <w:rFonts w:asciiTheme="minorHAnsi" w:hAnsiTheme="minorHAnsi" w:cstheme="minorHAnsi"/>
          <w:b w:val="0"/>
          <w:bCs w:val="0"/>
          <w:sz w:val="18"/>
          <w:szCs w:val="18"/>
        </w:rPr>
      </w:pPr>
      <w:r w:rsidRPr="006478A3">
        <w:rPr>
          <w:rFonts w:asciiTheme="minorHAnsi" w:hAnsiTheme="minorHAnsi" w:cstheme="minorHAnsi"/>
          <w:b w:val="0"/>
          <w:bCs w:val="0"/>
          <w:sz w:val="18"/>
          <w:szCs w:val="18"/>
        </w:rPr>
        <w:t xml:space="preserve">Zamawiający informuje, iż zgodnie z art. 18 ust. 3 ustawy </w:t>
      </w:r>
      <w:proofErr w:type="spellStart"/>
      <w:r w:rsidRPr="006478A3">
        <w:rPr>
          <w:rFonts w:asciiTheme="minorHAnsi" w:hAnsiTheme="minorHAnsi" w:cstheme="minorHAnsi"/>
          <w:b w:val="0"/>
          <w:bCs w:val="0"/>
          <w:sz w:val="18"/>
          <w:szCs w:val="18"/>
        </w:rPr>
        <w:t>Pzp</w:t>
      </w:r>
      <w:proofErr w:type="spellEnd"/>
      <w:r w:rsidRPr="006478A3">
        <w:rPr>
          <w:rFonts w:asciiTheme="minorHAnsi" w:hAnsiTheme="minorHAnsi" w:cstheme="minorHAnsi"/>
          <w:b w:val="0"/>
          <w:bCs w:val="0"/>
          <w:sz w:val="18"/>
          <w:szCs w:val="18"/>
        </w:rP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 5 ustawy </w:t>
      </w:r>
      <w:proofErr w:type="spellStart"/>
      <w:r w:rsidRPr="006478A3">
        <w:rPr>
          <w:rFonts w:asciiTheme="minorHAnsi" w:hAnsiTheme="minorHAnsi" w:cstheme="minorHAnsi"/>
          <w:b w:val="0"/>
          <w:bCs w:val="0"/>
          <w:sz w:val="18"/>
          <w:szCs w:val="18"/>
        </w:rPr>
        <w:t>Pzp</w:t>
      </w:r>
      <w:proofErr w:type="spellEnd"/>
      <w:r w:rsidRPr="006478A3">
        <w:rPr>
          <w:rFonts w:asciiTheme="minorHAnsi" w:hAnsiTheme="minorHAnsi" w:cstheme="minorHAnsi"/>
          <w:b w:val="0"/>
          <w:bCs w:val="0"/>
          <w:sz w:val="18"/>
          <w:szCs w:val="18"/>
        </w:rPr>
        <w:t>.</w:t>
      </w:r>
    </w:p>
    <w:p w14:paraId="3FF86418" w14:textId="77777777" w:rsidR="00915ADB" w:rsidRPr="006478A3" w:rsidRDefault="00915ADB" w:rsidP="00915ADB">
      <w:pPr>
        <w:pStyle w:val="Tekstpodstawowy2"/>
        <w:numPr>
          <w:ilvl w:val="2"/>
          <w:numId w:val="18"/>
        </w:numPr>
        <w:ind w:left="567" w:hanging="567"/>
        <w:rPr>
          <w:rFonts w:asciiTheme="minorHAnsi" w:hAnsiTheme="minorHAnsi" w:cstheme="minorHAnsi"/>
          <w:b w:val="0"/>
          <w:bCs w:val="0"/>
          <w:sz w:val="18"/>
          <w:szCs w:val="18"/>
        </w:rPr>
      </w:pPr>
      <w:r w:rsidRPr="006478A3">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3724B8B2" w14:textId="77777777" w:rsidR="00915ADB" w:rsidRPr="006478A3" w:rsidRDefault="00915ADB" w:rsidP="00915ADB">
      <w:pPr>
        <w:pStyle w:val="Tekstpodstawowy2"/>
        <w:tabs>
          <w:tab w:val="left" w:pos="851"/>
        </w:tabs>
        <w:spacing w:before="0"/>
        <w:ind w:left="851" w:hanging="284"/>
        <w:rPr>
          <w:rFonts w:asciiTheme="minorHAnsi" w:hAnsiTheme="minorHAnsi" w:cstheme="minorHAnsi"/>
          <w:b w:val="0"/>
          <w:bCs w:val="0"/>
          <w:sz w:val="18"/>
          <w:szCs w:val="18"/>
        </w:rPr>
      </w:pPr>
      <w:r w:rsidRPr="006478A3">
        <w:rPr>
          <w:rFonts w:asciiTheme="minorHAnsi" w:hAnsiTheme="minorHAnsi" w:cstheme="minorHAnsi"/>
          <w:b w:val="0"/>
          <w:bCs w:val="0"/>
          <w:sz w:val="18"/>
          <w:szCs w:val="18"/>
        </w:rPr>
        <w:t>-</w:t>
      </w:r>
      <w:r w:rsidRPr="006478A3">
        <w:rPr>
          <w:rFonts w:asciiTheme="minorHAnsi" w:hAnsiTheme="minorHAnsi" w:cstheme="minorHAnsi"/>
          <w:b w:val="0"/>
          <w:bCs w:val="0"/>
          <w:sz w:val="18"/>
          <w:szCs w:val="18"/>
        </w:rPr>
        <w:tab/>
        <w:t>informacje nie są ujawnione do wiadomości publicznej,</w:t>
      </w:r>
    </w:p>
    <w:p w14:paraId="16CE658D" w14:textId="77777777" w:rsidR="00915ADB" w:rsidRPr="006478A3" w:rsidRDefault="00915ADB" w:rsidP="00915ADB">
      <w:pPr>
        <w:pStyle w:val="Tekstpodstawowy2"/>
        <w:tabs>
          <w:tab w:val="left" w:pos="851"/>
        </w:tabs>
        <w:spacing w:before="0"/>
        <w:ind w:left="851" w:hanging="284"/>
        <w:rPr>
          <w:rFonts w:asciiTheme="minorHAnsi" w:hAnsiTheme="minorHAnsi" w:cstheme="minorHAnsi"/>
          <w:b w:val="0"/>
          <w:bCs w:val="0"/>
          <w:sz w:val="18"/>
          <w:szCs w:val="18"/>
        </w:rPr>
      </w:pPr>
      <w:r w:rsidRPr="006478A3">
        <w:rPr>
          <w:rFonts w:asciiTheme="minorHAnsi" w:hAnsiTheme="minorHAnsi" w:cstheme="minorHAnsi"/>
          <w:b w:val="0"/>
          <w:bCs w:val="0"/>
          <w:sz w:val="18"/>
          <w:szCs w:val="18"/>
        </w:rPr>
        <w:t>-</w:t>
      </w:r>
      <w:r w:rsidRPr="006478A3">
        <w:rPr>
          <w:rFonts w:asciiTheme="minorHAnsi" w:hAnsiTheme="minorHAnsi" w:cstheme="minorHAnsi"/>
          <w:b w:val="0"/>
          <w:bCs w:val="0"/>
          <w:sz w:val="18"/>
          <w:szCs w:val="18"/>
        </w:rPr>
        <w:tab/>
        <w:t>informacje mają charakter techniczny, technologiczny, organizacyjny lub inny, o ile ma wartość gospodarczą,</w:t>
      </w:r>
    </w:p>
    <w:p w14:paraId="071A8062" w14:textId="77777777" w:rsidR="00915ADB" w:rsidRPr="006478A3" w:rsidRDefault="00915ADB" w:rsidP="00915ADB">
      <w:pPr>
        <w:pStyle w:val="Tekstpodstawowy2"/>
        <w:tabs>
          <w:tab w:val="left" w:pos="851"/>
        </w:tabs>
        <w:spacing w:before="0"/>
        <w:ind w:left="851" w:hanging="284"/>
        <w:rPr>
          <w:rFonts w:asciiTheme="minorHAnsi" w:hAnsiTheme="minorHAnsi" w:cstheme="minorHAnsi"/>
          <w:b w:val="0"/>
          <w:bCs w:val="0"/>
          <w:sz w:val="18"/>
          <w:szCs w:val="18"/>
        </w:rPr>
      </w:pPr>
      <w:r w:rsidRPr="006478A3">
        <w:rPr>
          <w:rFonts w:asciiTheme="minorHAnsi" w:hAnsiTheme="minorHAnsi" w:cstheme="minorHAnsi"/>
          <w:b w:val="0"/>
          <w:bCs w:val="0"/>
          <w:sz w:val="18"/>
          <w:szCs w:val="18"/>
        </w:rPr>
        <w:t>-</w:t>
      </w:r>
      <w:r w:rsidRPr="006478A3">
        <w:rPr>
          <w:rFonts w:asciiTheme="minorHAnsi" w:hAnsiTheme="minorHAnsi" w:cstheme="minorHAnsi"/>
          <w:b w:val="0"/>
          <w:bCs w:val="0"/>
          <w:sz w:val="18"/>
          <w:szCs w:val="18"/>
        </w:rPr>
        <w:tab/>
        <w:t>Wykonawca poczynił działania w celu zachowania poufności tych informacji poprzez ochronę fizyczną lub prawną.</w:t>
      </w:r>
    </w:p>
    <w:p w14:paraId="1EBBDEE2" w14:textId="77777777" w:rsidR="00915ADB" w:rsidRPr="006478A3" w:rsidRDefault="00915ADB" w:rsidP="00915ADB">
      <w:pPr>
        <w:pStyle w:val="Tekstpodstawowy2"/>
        <w:spacing w:before="0"/>
        <w:ind w:left="567"/>
        <w:rPr>
          <w:rFonts w:asciiTheme="minorHAnsi" w:hAnsiTheme="minorHAnsi" w:cstheme="minorHAnsi"/>
          <w:b w:val="0"/>
          <w:bCs w:val="0"/>
          <w:sz w:val="18"/>
          <w:szCs w:val="18"/>
        </w:rPr>
      </w:pPr>
      <w:r w:rsidRPr="006478A3">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28624F2E" w14:textId="63F07CBF" w:rsidR="00915ADB" w:rsidRPr="006478A3" w:rsidRDefault="00915ADB" w:rsidP="00915ADB">
      <w:pPr>
        <w:pStyle w:val="Tekstpodstawowy2"/>
        <w:numPr>
          <w:ilvl w:val="2"/>
          <w:numId w:val="18"/>
        </w:numPr>
        <w:ind w:left="567" w:hanging="567"/>
        <w:rPr>
          <w:rFonts w:asciiTheme="minorHAnsi" w:hAnsiTheme="minorHAnsi" w:cstheme="minorHAnsi"/>
          <w:b w:val="0"/>
          <w:bCs w:val="0"/>
          <w:sz w:val="18"/>
          <w:szCs w:val="18"/>
        </w:rPr>
      </w:pPr>
      <w:r w:rsidRPr="006478A3">
        <w:rPr>
          <w:rFonts w:asciiTheme="minorHAnsi" w:hAnsiTheme="minorHAnsi" w:cstheme="minorHAnsi"/>
          <w:b w:val="0"/>
          <w:bCs w:val="0"/>
          <w:sz w:val="18"/>
          <w:szCs w:val="18"/>
        </w:rPr>
        <w:t>Zamawiający wymaga, by tajemnica przedsiębiorstwa została załączona w formularzu elektronicznym na Platformie e-Zamówienia w odrębnym pliku opatrzonym kwalifikowanym podpisem elektronicznym wraz z jednoczesnym zaznaczeniem polecenia „Zawiera informacje niejawne”.</w:t>
      </w:r>
    </w:p>
    <w:p w14:paraId="5E8471B3" w14:textId="77777777" w:rsidR="00915ADB" w:rsidRPr="006478A3" w:rsidRDefault="00915ADB" w:rsidP="00915ADB">
      <w:pPr>
        <w:pStyle w:val="Tekstpodstawowy2"/>
        <w:numPr>
          <w:ilvl w:val="2"/>
          <w:numId w:val="18"/>
        </w:numPr>
        <w:ind w:left="567" w:hanging="567"/>
        <w:rPr>
          <w:rFonts w:asciiTheme="minorHAnsi" w:hAnsiTheme="minorHAnsi" w:cstheme="minorHAnsi"/>
          <w:b w:val="0"/>
          <w:bCs w:val="0"/>
          <w:sz w:val="18"/>
          <w:szCs w:val="18"/>
        </w:rPr>
      </w:pPr>
      <w:r w:rsidRPr="006478A3">
        <w:rPr>
          <w:rFonts w:asciiTheme="minorHAnsi" w:hAnsiTheme="minorHAnsi" w:cstheme="minorHAnsi"/>
          <w:b w:val="0"/>
          <w:bCs w:val="0"/>
          <w:sz w:val="18"/>
          <w:szCs w:val="18"/>
        </w:rPr>
        <w:t>Wszelkie negatywne konsekwencje mogące wyniknąć z niezachowania powyższych wymagań będą obciążały Wykonawcę.</w:t>
      </w:r>
    </w:p>
    <w:p w14:paraId="1A0ABFA3" w14:textId="77777777" w:rsidR="00915ADB" w:rsidRPr="006478A3" w:rsidRDefault="00915ADB" w:rsidP="00915ADB">
      <w:pPr>
        <w:pStyle w:val="Akapitzlist"/>
        <w:numPr>
          <w:ilvl w:val="1"/>
          <w:numId w:val="18"/>
        </w:numPr>
        <w:tabs>
          <w:tab w:val="right" w:pos="567"/>
        </w:tabs>
        <w:spacing w:before="120" w:line="240" w:lineRule="auto"/>
        <w:ind w:left="567" w:hanging="567"/>
        <w:jc w:val="both"/>
        <w:rPr>
          <w:rFonts w:asciiTheme="minorHAnsi" w:hAnsiTheme="minorHAnsi" w:cstheme="minorHAnsi"/>
          <w:sz w:val="18"/>
          <w:szCs w:val="18"/>
        </w:rPr>
      </w:pPr>
      <w:r w:rsidRPr="006478A3">
        <w:rPr>
          <w:rFonts w:asciiTheme="minorHAnsi" w:hAnsiTheme="minorHAnsi" w:cstheme="minorHAnsi"/>
          <w:sz w:val="18"/>
          <w:szCs w:val="18"/>
        </w:rPr>
        <w:t>Podmiotowe środki dowodowe oraz inne dokumenty lub oświadczenia, sporządzone w języku obcym przekazuje się wraz z tłumaczeniem na język polski.</w:t>
      </w:r>
    </w:p>
    <w:p w14:paraId="2966A15D" w14:textId="77777777" w:rsidR="00915ADB" w:rsidRPr="006478A3" w:rsidRDefault="00915ADB" w:rsidP="00915ADB">
      <w:pPr>
        <w:pStyle w:val="Akapitzlist"/>
        <w:numPr>
          <w:ilvl w:val="1"/>
          <w:numId w:val="18"/>
        </w:numPr>
        <w:tabs>
          <w:tab w:val="right" w:pos="567"/>
        </w:tabs>
        <w:spacing w:before="120" w:line="240" w:lineRule="auto"/>
        <w:ind w:left="567" w:hanging="567"/>
        <w:jc w:val="both"/>
        <w:rPr>
          <w:rFonts w:asciiTheme="minorHAnsi" w:hAnsiTheme="minorHAnsi" w:cstheme="minorHAnsi"/>
          <w:sz w:val="18"/>
          <w:szCs w:val="18"/>
        </w:rPr>
      </w:pPr>
      <w:r w:rsidRPr="006478A3">
        <w:rPr>
          <w:rFonts w:asciiTheme="minorHAnsi" w:hAnsiTheme="minorHAnsi" w:cstheme="minorHAnsi"/>
          <w:sz w:val="18"/>
          <w:szCs w:val="18"/>
        </w:rPr>
        <w:t>Wszystkie koszty związane z uczestnictwem w postępowaniu, w szczególności z przygotowaniem i złożeniem ofert ponosi Wykonawca składający ofertę.</w:t>
      </w:r>
    </w:p>
    <w:p w14:paraId="522CBD4A" w14:textId="747FDBD6" w:rsidR="009E6824" w:rsidRPr="006478A3" w:rsidRDefault="0077247D" w:rsidP="00C13D2F">
      <w:pPr>
        <w:spacing w:before="240"/>
        <w:jc w:val="both"/>
        <w:rPr>
          <w:rStyle w:val="tekstdokbold"/>
          <w:rFonts w:asciiTheme="minorHAnsi" w:hAnsiTheme="minorHAnsi" w:cstheme="minorHAnsi"/>
          <w:b w:val="0"/>
          <w:sz w:val="18"/>
          <w:szCs w:val="18"/>
        </w:rPr>
      </w:pPr>
      <w:r w:rsidRPr="006478A3">
        <w:rPr>
          <w:rStyle w:val="tekstdokbold"/>
          <w:rFonts w:asciiTheme="minorHAnsi" w:hAnsiTheme="minorHAnsi" w:cstheme="minorHAnsi"/>
          <w:bCs/>
          <w:sz w:val="18"/>
          <w:szCs w:val="18"/>
        </w:rPr>
        <w:t xml:space="preserve">14. </w:t>
      </w:r>
      <w:r w:rsidR="009E6824" w:rsidRPr="006478A3">
        <w:rPr>
          <w:rStyle w:val="tekstdokbold"/>
          <w:rFonts w:asciiTheme="minorHAnsi" w:hAnsiTheme="minorHAnsi" w:cstheme="minorHAnsi"/>
          <w:bCs/>
          <w:sz w:val="18"/>
          <w:szCs w:val="18"/>
        </w:rPr>
        <w:t>OPIS SPOSOBU OBLICZENIA CENY OFERTY</w:t>
      </w:r>
    </w:p>
    <w:p w14:paraId="19668F29" w14:textId="2B62BC0B" w:rsidR="009E6824" w:rsidRPr="006478A3" w:rsidRDefault="00AB7325" w:rsidP="00AB7325">
      <w:pPr>
        <w:pStyle w:val="Akapitzlist"/>
        <w:spacing w:before="120"/>
        <w:ind w:left="0"/>
        <w:jc w:val="both"/>
        <w:rPr>
          <w:rFonts w:asciiTheme="minorHAnsi" w:hAnsiTheme="minorHAnsi" w:cstheme="minorHAnsi"/>
          <w:sz w:val="18"/>
          <w:szCs w:val="18"/>
        </w:rPr>
      </w:pPr>
      <w:r w:rsidRPr="006478A3">
        <w:rPr>
          <w:rFonts w:asciiTheme="minorHAnsi" w:hAnsiTheme="minorHAnsi" w:cstheme="minorHAnsi"/>
          <w:sz w:val="18"/>
          <w:szCs w:val="18"/>
        </w:rPr>
        <w:t xml:space="preserve">14.1. </w:t>
      </w:r>
      <w:r w:rsidR="009E6824" w:rsidRPr="006478A3">
        <w:rPr>
          <w:rFonts w:asciiTheme="minorHAnsi" w:hAnsiTheme="minorHAnsi" w:cstheme="minorHAnsi"/>
          <w:sz w:val="18"/>
          <w:szCs w:val="18"/>
        </w:rPr>
        <w:t>Cena oferty zostanie wyliczona przez Wykonawcę w oparciu o Zestawienie cenowe, którego wzór stanowi załącznik do SWZ.</w:t>
      </w:r>
      <w:r w:rsidR="00D47756" w:rsidRPr="006478A3">
        <w:rPr>
          <w:rFonts w:asciiTheme="minorHAnsi" w:hAnsiTheme="minorHAnsi" w:cstheme="minorHAnsi"/>
          <w:sz w:val="18"/>
          <w:szCs w:val="18"/>
        </w:rPr>
        <w:t xml:space="preserve"> </w:t>
      </w:r>
    </w:p>
    <w:p w14:paraId="0E8ED21E" w14:textId="77777777" w:rsidR="0097521C" w:rsidRPr="006478A3" w:rsidRDefault="0097521C" w:rsidP="0097521C">
      <w:pPr>
        <w:pStyle w:val="Akapitzlist"/>
        <w:ind w:left="0"/>
        <w:jc w:val="both"/>
        <w:rPr>
          <w:rFonts w:asciiTheme="minorHAnsi" w:hAnsiTheme="minorHAnsi" w:cstheme="minorHAnsi"/>
          <w:b/>
          <w:noProof/>
          <w:sz w:val="18"/>
          <w:szCs w:val="18"/>
        </w:rPr>
      </w:pPr>
      <w:r w:rsidRPr="006478A3">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181F818C" w14:textId="77777777" w:rsidR="009E6824" w:rsidRPr="006478A3" w:rsidRDefault="00AB7325" w:rsidP="00AB7325">
      <w:pPr>
        <w:pStyle w:val="Akapitzlist"/>
        <w:spacing w:before="120"/>
        <w:ind w:left="0"/>
        <w:jc w:val="both"/>
        <w:rPr>
          <w:rFonts w:asciiTheme="minorHAnsi" w:hAnsiTheme="minorHAnsi" w:cstheme="minorHAnsi"/>
          <w:sz w:val="18"/>
          <w:szCs w:val="18"/>
        </w:rPr>
      </w:pPr>
      <w:r w:rsidRPr="006478A3">
        <w:rPr>
          <w:rFonts w:asciiTheme="minorHAnsi" w:hAnsiTheme="minorHAnsi" w:cstheme="minorHAnsi"/>
          <w:sz w:val="18"/>
          <w:szCs w:val="18"/>
        </w:rPr>
        <w:t>14.2.</w:t>
      </w:r>
      <w:r w:rsidR="009E6824" w:rsidRPr="006478A3">
        <w:rPr>
          <w:rFonts w:asciiTheme="minorHAnsi" w:hAnsiTheme="minorHAnsi" w:cstheme="minorHAnsi"/>
          <w:sz w:val="18"/>
          <w:szCs w:val="18"/>
        </w:rPr>
        <w:t>Zestawienie cenowe, o którym mowa w pkt 1</w:t>
      </w:r>
      <w:r w:rsidR="0039310E" w:rsidRPr="006478A3">
        <w:rPr>
          <w:rFonts w:asciiTheme="minorHAnsi" w:hAnsiTheme="minorHAnsi" w:cstheme="minorHAnsi"/>
          <w:sz w:val="18"/>
          <w:szCs w:val="18"/>
        </w:rPr>
        <w:t>4</w:t>
      </w:r>
      <w:r w:rsidR="009E6824" w:rsidRPr="006478A3">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0BB997A0" w14:textId="77777777" w:rsidR="009E6824" w:rsidRPr="006478A3" w:rsidRDefault="00AB7325" w:rsidP="00AB7325">
      <w:pPr>
        <w:pStyle w:val="Akapitzlist"/>
        <w:spacing w:before="120"/>
        <w:ind w:left="0"/>
        <w:jc w:val="both"/>
        <w:rPr>
          <w:rFonts w:asciiTheme="minorHAnsi" w:hAnsiTheme="minorHAnsi" w:cstheme="minorHAnsi"/>
          <w:sz w:val="18"/>
          <w:szCs w:val="18"/>
        </w:rPr>
      </w:pPr>
      <w:r w:rsidRPr="006478A3">
        <w:rPr>
          <w:rFonts w:asciiTheme="minorHAnsi" w:hAnsiTheme="minorHAnsi" w:cstheme="minorHAnsi"/>
          <w:sz w:val="18"/>
          <w:szCs w:val="18"/>
        </w:rPr>
        <w:t>14.3.</w:t>
      </w:r>
      <w:r w:rsidR="009E6824" w:rsidRPr="006478A3">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69FA9EB4" w14:textId="6D0F2943" w:rsidR="009E6824" w:rsidRPr="006478A3" w:rsidRDefault="00AB7325" w:rsidP="00AB7325">
      <w:pPr>
        <w:pStyle w:val="Akapitzlist"/>
        <w:spacing w:before="120"/>
        <w:ind w:left="0"/>
        <w:jc w:val="both"/>
        <w:rPr>
          <w:rFonts w:asciiTheme="minorHAnsi" w:hAnsiTheme="minorHAnsi" w:cstheme="minorHAnsi"/>
          <w:b/>
          <w:bCs/>
          <w:color w:val="FF0000"/>
          <w:sz w:val="18"/>
          <w:szCs w:val="18"/>
        </w:rPr>
      </w:pPr>
      <w:r w:rsidRPr="006478A3">
        <w:rPr>
          <w:rFonts w:asciiTheme="minorHAnsi" w:hAnsiTheme="minorHAnsi" w:cstheme="minorHAnsi"/>
          <w:b/>
          <w:bCs/>
          <w:color w:val="FF0000"/>
          <w:sz w:val="18"/>
          <w:szCs w:val="18"/>
        </w:rPr>
        <w:t>14.4.</w:t>
      </w:r>
      <w:r w:rsidR="009E6824" w:rsidRPr="006478A3">
        <w:rPr>
          <w:rFonts w:asciiTheme="minorHAnsi" w:hAnsiTheme="minorHAnsi" w:cstheme="minorHAnsi"/>
          <w:b/>
          <w:bCs/>
          <w:color w:val="FF0000"/>
          <w:sz w:val="18"/>
          <w:szCs w:val="18"/>
        </w:rPr>
        <w:t xml:space="preserve">Cena oferty </w:t>
      </w:r>
      <w:r w:rsidR="00D47756" w:rsidRPr="006478A3">
        <w:rPr>
          <w:rFonts w:asciiTheme="minorHAnsi" w:hAnsiTheme="minorHAnsi" w:cstheme="minorHAnsi"/>
          <w:b/>
          <w:bCs/>
          <w:color w:val="FF0000"/>
          <w:sz w:val="18"/>
          <w:szCs w:val="18"/>
        </w:rPr>
        <w:t>– kwota z Zestawienia cenowego - winna być wpisana do interaktywnego formularza oferty. Uwaga liczby należy wpisać bez spacji!</w:t>
      </w:r>
    </w:p>
    <w:p w14:paraId="64ED3307" w14:textId="77777777" w:rsidR="00D47756" w:rsidRPr="006478A3" w:rsidRDefault="00D47756" w:rsidP="00AB7325">
      <w:pPr>
        <w:pStyle w:val="Akapitzlist"/>
        <w:spacing w:before="120"/>
        <w:ind w:left="0"/>
        <w:jc w:val="both"/>
        <w:rPr>
          <w:rFonts w:asciiTheme="minorHAnsi" w:hAnsiTheme="minorHAnsi" w:cstheme="minorHAnsi"/>
          <w:sz w:val="18"/>
          <w:szCs w:val="18"/>
        </w:rPr>
      </w:pPr>
    </w:p>
    <w:p w14:paraId="4EA74777" w14:textId="77777777" w:rsidR="009E6824" w:rsidRPr="006478A3" w:rsidRDefault="00AB7325" w:rsidP="00AB7325">
      <w:pPr>
        <w:pStyle w:val="Akapitzlist"/>
        <w:spacing w:before="120"/>
        <w:ind w:left="0"/>
        <w:jc w:val="both"/>
        <w:rPr>
          <w:rFonts w:asciiTheme="minorHAnsi" w:hAnsiTheme="minorHAnsi" w:cstheme="minorHAnsi"/>
          <w:sz w:val="18"/>
          <w:szCs w:val="18"/>
        </w:rPr>
      </w:pPr>
      <w:r w:rsidRPr="006478A3">
        <w:rPr>
          <w:rFonts w:asciiTheme="minorHAnsi" w:hAnsiTheme="minorHAnsi" w:cstheme="minorHAnsi"/>
          <w:sz w:val="18"/>
          <w:szCs w:val="18"/>
        </w:rPr>
        <w:t>14.5.</w:t>
      </w:r>
      <w:r w:rsidR="009E6824" w:rsidRPr="006478A3">
        <w:rPr>
          <w:rFonts w:asciiTheme="minorHAnsi" w:hAnsiTheme="minorHAnsi" w:cstheme="minorHAnsi"/>
          <w:sz w:val="18"/>
          <w:szCs w:val="18"/>
        </w:rPr>
        <w:t xml:space="preserve">Zamawiający poprawi ofertę zgodnie z art. 223 ust. 2 ustawy </w:t>
      </w:r>
      <w:proofErr w:type="spellStart"/>
      <w:r w:rsidR="009E6824" w:rsidRPr="006478A3">
        <w:rPr>
          <w:rFonts w:asciiTheme="minorHAnsi" w:hAnsiTheme="minorHAnsi" w:cstheme="minorHAnsi"/>
          <w:sz w:val="18"/>
          <w:szCs w:val="18"/>
        </w:rPr>
        <w:t>Pzp</w:t>
      </w:r>
      <w:proofErr w:type="spellEnd"/>
      <w:r w:rsidR="009E6824" w:rsidRPr="006478A3">
        <w:rPr>
          <w:rFonts w:asciiTheme="minorHAnsi" w:hAnsiTheme="minorHAnsi" w:cstheme="minorHAnsi"/>
          <w:sz w:val="18"/>
          <w:szCs w:val="18"/>
        </w:rPr>
        <w:t>.</w:t>
      </w:r>
    </w:p>
    <w:p w14:paraId="026D858A" w14:textId="77777777" w:rsidR="009E6824" w:rsidRPr="006478A3" w:rsidRDefault="00AB7325" w:rsidP="00AB7325">
      <w:pPr>
        <w:pStyle w:val="Akapitzlist"/>
        <w:spacing w:before="120"/>
        <w:ind w:left="0"/>
        <w:jc w:val="both"/>
        <w:rPr>
          <w:rFonts w:asciiTheme="minorHAnsi" w:hAnsiTheme="minorHAnsi" w:cstheme="minorHAnsi"/>
          <w:sz w:val="18"/>
          <w:szCs w:val="18"/>
        </w:rPr>
      </w:pPr>
      <w:r w:rsidRPr="006478A3">
        <w:rPr>
          <w:rFonts w:asciiTheme="minorHAnsi" w:hAnsiTheme="minorHAnsi" w:cstheme="minorHAnsi"/>
          <w:sz w:val="18"/>
          <w:szCs w:val="18"/>
        </w:rPr>
        <w:t>14.6.</w:t>
      </w:r>
      <w:r w:rsidR="009E6824" w:rsidRPr="006478A3">
        <w:rPr>
          <w:rFonts w:asciiTheme="minorHAnsi" w:hAnsiTheme="minorHAnsi" w:cstheme="minorHAnsi"/>
          <w:sz w:val="18"/>
          <w:szCs w:val="18"/>
        </w:rPr>
        <w:t>Prawidłowe ustalenie podatku VAT należy do obowiązków Wykonawcy zgodnie z przepisami ustawy o podatku od towarów i usług.</w:t>
      </w:r>
    </w:p>
    <w:p w14:paraId="3EA8A26D" w14:textId="77777777" w:rsidR="009E6824" w:rsidRPr="006478A3" w:rsidRDefault="00AB7325" w:rsidP="00AB7325">
      <w:pPr>
        <w:pStyle w:val="Akapitzlist"/>
        <w:spacing w:before="120"/>
        <w:ind w:left="0"/>
        <w:jc w:val="both"/>
        <w:rPr>
          <w:rFonts w:asciiTheme="minorHAnsi" w:hAnsiTheme="minorHAnsi" w:cstheme="minorHAnsi"/>
          <w:sz w:val="18"/>
          <w:szCs w:val="18"/>
        </w:rPr>
      </w:pPr>
      <w:r w:rsidRPr="006478A3">
        <w:rPr>
          <w:rFonts w:asciiTheme="minorHAnsi" w:hAnsiTheme="minorHAnsi" w:cstheme="minorHAnsi"/>
          <w:sz w:val="18"/>
          <w:szCs w:val="18"/>
        </w:rPr>
        <w:lastRenderedPageBreak/>
        <w:t>14.7.</w:t>
      </w:r>
      <w:r w:rsidR="009E6824" w:rsidRPr="006478A3">
        <w:rPr>
          <w:rFonts w:asciiTheme="minorHAnsi" w:hAnsiTheme="minorHAnsi" w:cstheme="minorHAnsi"/>
          <w:sz w:val="18"/>
          <w:szCs w:val="18"/>
        </w:rPr>
        <w:t>Cena ofertowa powinna uwzględniać wszystkie elementy składające się na wykonanie przedmiotu zamówienia.</w:t>
      </w:r>
    </w:p>
    <w:p w14:paraId="666BF847" w14:textId="77777777" w:rsidR="009E6824" w:rsidRPr="006478A3" w:rsidRDefault="00AB7325" w:rsidP="00AB7325">
      <w:pPr>
        <w:pStyle w:val="Akapitzlist"/>
        <w:spacing w:before="120"/>
        <w:ind w:left="0"/>
        <w:jc w:val="both"/>
        <w:rPr>
          <w:rFonts w:asciiTheme="minorHAnsi" w:hAnsiTheme="minorHAnsi" w:cstheme="minorHAnsi"/>
          <w:sz w:val="18"/>
          <w:szCs w:val="18"/>
        </w:rPr>
      </w:pPr>
      <w:r w:rsidRPr="006478A3">
        <w:rPr>
          <w:rFonts w:asciiTheme="minorHAnsi" w:hAnsiTheme="minorHAnsi" w:cstheme="minorHAnsi"/>
          <w:sz w:val="18"/>
          <w:szCs w:val="18"/>
        </w:rPr>
        <w:t>14.8.</w:t>
      </w:r>
      <w:r w:rsidR="009E6824" w:rsidRPr="006478A3">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5720B3FA" w14:textId="77777777" w:rsidR="009E6824" w:rsidRPr="006478A3"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6478A3">
        <w:rPr>
          <w:rFonts w:asciiTheme="minorHAnsi" w:hAnsiTheme="minorHAnsi" w:cstheme="minorHAnsi"/>
          <w:sz w:val="18"/>
          <w:szCs w:val="18"/>
        </w:rPr>
        <w:t>zarządzania procesem produkcji, świadczonych usług lub metody budowy;</w:t>
      </w:r>
    </w:p>
    <w:p w14:paraId="1CA56526" w14:textId="77777777" w:rsidR="009E6824" w:rsidRPr="006478A3"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6478A3">
        <w:rPr>
          <w:rFonts w:asciiTheme="minorHAnsi" w:hAnsiTheme="minorHAnsi" w:cstheme="minorHAnsi"/>
          <w:sz w:val="18"/>
          <w:szCs w:val="18"/>
        </w:rPr>
        <w:t>wybranych rozwiązań technicznych, wyjątkowo korzystnych warunków dostaw, usług albo związanych z realizacją robót budowlanych;</w:t>
      </w:r>
    </w:p>
    <w:p w14:paraId="102628CA" w14:textId="77777777" w:rsidR="009E6824" w:rsidRPr="006478A3"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6478A3">
        <w:rPr>
          <w:rFonts w:asciiTheme="minorHAnsi" w:hAnsiTheme="minorHAnsi" w:cstheme="minorHAnsi"/>
          <w:sz w:val="18"/>
          <w:szCs w:val="18"/>
        </w:rPr>
        <w:t>oryginalności dostaw, usług lub robót budowlanych oferowanych przez wykonawcę;</w:t>
      </w:r>
    </w:p>
    <w:p w14:paraId="22F799E3" w14:textId="77777777" w:rsidR="009E6824" w:rsidRPr="006478A3"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6478A3">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6478A3">
        <w:rPr>
          <w:rFonts w:asciiTheme="minorHAnsi" w:hAnsiTheme="minorHAnsi" w:cstheme="minorHAnsi"/>
          <w:iCs/>
          <w:sz w:val="18"/>
          <w:szCs w:val="18"/>
        </w:rPr>
        <w:t>o minimalnym wynagrodzeniu za pracę</w:t>
      </w:r>
      <w:r w:rsidRPr="006478A3">
        <w:rPr>
          <w:rFonts w:asciiTheme="minorHAnsi" w:hAnsiTheme="minorHAnsi" w:cstheme="minorHAnsi"/>
          <w:sz w:val="18"/>
          <w:szCs w:val="18"/>
        </w:rPr>
        <w:t xml:space="preserve"> lub przepisów odrębnych właściwych dla spraw, z którymi związane jest realizowane zamówienie;</w:t>
      </w:r>
    </w:p>
    <w:p w14:paraId="0FD75E67" w14:textId="77777777" w:rsidR="009E6824" w:rsidRPr="006478A3"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6478A3">
        <w:rPr>
          <w:rFonts w:asciiTheme="minorHAnsi" w:hAnsiTheme="minorHAnsi" w:cstheme="minorHAnsi"/>
          <w:sz w:val="18"/>
          <w:szCs w:val="18"/>
        </w:rPr>
        <w:t>zgodności z prawem w rozumieniu przepisów o postępowaniu w sprawach dotyczących pomocy publicznej;</w:t>
      </w:r>
    </w:p>
    <w:p w14:paraId="544D4D17" w14:textId="77777777" w:rsidR="009E6824" w:rsidRPr="006478A3"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6478A3">
        <w:rPr>
          <w:rFonts w:asciiTheme="minorHAnsi" w:hAnsiTheme="minorHAnsi" w:cstheme="minorHAnsi"/>
          <w:sz w:val="18"/>
          <w:szCs w:val="18"/>
        </w:rPr>
        <w:t>zgodności z przepisami z zakresu prawa pracy i zabezpieczenia społecznego, obowiązującymi w miejscu, w którym realizowane jest zamówienie;</w:t>
      </w:r>
    </w:p>
    <w:p w14:paraId="3493439F" w14:textId="77777777" w:rsidR="009E6824" w:rsidRPr="006478A3"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6478A3">
        <w:rPr>
          <w:rFonts w:asciiTheme="minorHAnsi" w:hAnsiTheme="minorHAnsi" w:cstheme="minorHAnsi"/>
          <w:sz w:val="18"/>
          <w:szCs w:val="18"/>
        </w:rPr>
        <w:t>zgodności z przepisami z zakresu ochrony środowiska;</w:t>
      </w:r>
    </w:p>
    <w:p w14:paraId="1096038E" w14:textId="77777777" w:rsidR="009E6824" w:rsidRPr="006478A3"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6478A3">
        <w:rPr>
          <w:rFonts w:asciiTheme="minorHAnsi" w:hAnsiTheme="minorHAnsi" w:cstheme="minorHAnsi"/>
          <w:sz w:val="18"/>
          <w:szCs w:val="18"/>
        </w:rPr>
        <w:t>wypełniania obowiązków związanych z powierzeniem wykonania części zamówienia podwykonawcy</w:t>
      </w:r>
    </w:p>
    <w:p w14:paraId="66131B6D" w14:textId="77777777" w:rsidR="009E6824" w:rsidRPr="006478A3" w:rsidRDefault="00AB7325" w:rsidP="00AB7325">
      <w:pPr>
        <w:pStyle w:val="Tekstpodstawowy2"/>
        <w:rPr>
          <w:rFonts w:asciiTheme="minorHAnsi" w:hAnsiTheme="minorHAnsi" w:cstheme="minorHAnsi"/>
          <w:b w:val="0"/>
          <w:sz w:val="18"/>
          <w:szCs w:val="18"/>
        </w:rPr>
      </w:pPr>
      <w:r w:rsidRPr="006478A3">
        <w:rPr>
          <w:rFonts w:asciiTheme="minorHAnsi" w:hAnsiTheme="minorHAnsi" w:cstheme="minorHAnsi"/>
          <w:b w:val="0"/>
          <w:sz w:val="18"/>
          <w:szCs w:val="18"/>
        </w:rPr>
        <w:t>14.9.</w:t>
      </w:r>
      <w:r w:rsidR="009E6824" w:rsidRPr="006478A3">
        <w:rPr>
          <w:rFonts w:asciiTheme="minorHAnsi" w:hAnsiTheme="minorHAnsi" w:cstheme="minorHAnsi"/>
          <w:b w:val="0"/>
          <w:sz w:val="18"/>
          <w:szCs w:val="18"/>
        </w:rPr>
        <w:t>W przypadku gdy cena całkowita oferty złożonej w terminie jest niższa o co najmniej 30% od:</w:t>
      </w:r>
    </w:p>
    <w:p w14:paraId="06101153" w14:textId="77777777" w:rsidR="009E6824" w:rsidRPr="006478A3"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6478A3">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31753FC5" w14:textId="77777777" w:rsidR="009E6824" w:rsidRPr="006478A3"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6478A3">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6478A3">
        <w:rPr>
          <w:rFonts w:asciiTheme="minorHAnsi" w:hAnsiTheme="minorHAnsi" w:cstheme="minorHAnsi"/>
          <w:b w:val="0"/>
          <w:sz w:val="18"/>
          <w:szCs w:val="18"/>
        </w:rPr>
        <w:t>4</w:t>
      </w:r>
      <w:r w:rsidRPr="006478A3">
        <w:rPr>
          <w:rFonts w:asciiTheme="minorHAnsi" w:hAnsiTheme="minorHAnsi" w:cstheme="minorHAnsi"/>
          <w:b w:val="0"/>
          <w:sz w:val="18"/>
          <w:szCs w:val="18"/>
        </w:rPr>
        <w:t>.8.</w:t>
      </w:r>
    </w:p>
    <w:p w14:paraId="7A1C3F41" w14:textId="77777777" w:rsidR="009E6824" w:rsidRPr="006478A3" w:rsidRDefault="00AB7325" w:rsidP="00AB7325">
      <w:pPr>
        <w:pStyle w:val="Tekstpodstawowy2"/>
        <w:tabs>
          <w:tab w:val="left" w:pos="993"/>
        </w:tabs>
        <w:rPr>
          <w:rFonts w:asciiTheme="minorHAnsi" w:hAnsiTheme="minorHAnsi" w:cstheme="minorHAnsi"/>
          <w:b w:val="0"/>
          <w:sz w:val="18"/>
          <w:szCs w:val="18"/>
        </w:rPr>
      </w:pPr>
      <w:r w:rsidRPr="006478A3">
        <w:rPr>
          <w:rFonts w:asciiTheme="minorHAnsi" w:hAnsiTheme="minorHAnsi" w:cstheme="minorHAnsi"/>
          <w:b w:val="0"/>
          <w:sz w:val="18"/>
          <w:szCs w:val="18"/>
        </w:rPr>
        <w:t>14.10.</w:t>
      </w:r>
      <w:r w:rsidR="009E6824" w:rsidRPr="006478A3">
        <w:rPr>
          <w:rFonts w:asciiTheme="minorHAnsi" w:hAnsiTheme="minorHAnsi" w:cstheme="minorHAnsi"/>
          <w:b w:val="0"/>
          <w:sz w:val="18"/>
          <w:szCs w:val="18"/>
        </w:rPr>
        <w:t>Obowiązek wykazania, że oferta nie zawiera rażąco niskiej ceny lub kosztu, spoczywa na Wykonawcy.</w:t>
      </w:r>
    </w:p>
    <w:p w14:paraId="28B3A6E3" w14:textId="77777777" w:rsidR="009E6824" w:rsidRPr="006478A3" w:rsidRDefault="00AB7325" w:rsidP="00AB7325">
      <w:pPr>
        <w:pStyle w:val="Tekstpodstawowy2"/>
        <w:tabs>
          <w:tab w:val="left" w:pos="993"/>
        </w:tabs>
        <w:rPr>
          <w:rFonts w:asciiTheme="minorHAnsi" w:hAnsiTheme="minorHAnsi" w:cstheme="minorHAnsi"/>
          <w:b w:val="0"/>
          <w:sz w:val="18"/>
          <w:szCs w:val="18"/>
        </w:rPr>
      </w:pPr>
      <w:r w:rsidRPr="006478A3">
        <w:rPr>
          <w:rFonts w:asciiTheme="minorHAnsi" w:hAnsiTheme="minorHAnsi" w:cstheme="minorHAnsi"/>
          <w:b w:val="0"/>
          <w:bCs w:val="0"/>
          <w:sz w:val="18"/>
          <w:szCs w:val="18"/>
        </w:rPr>
        <w:t>14.11.</w:t>
      </w:r>
      <w:r w:rsidR="009E6824" w:rsidRPr="006478A3">
        <w:rPr>
          <w:rFonts w:asciiTheme="minorHAnsi" w:hAnsiTheme="minorHAnsi" w:cstheme="minorHAnsi"/>
          <w:b w:val="0"/>
          <w:bCs w:val="0"/>
          <w:sz w:val="18"/>
          <w:szCs w:val="18"/>
        </w:rPr>
        <w:t>Odrzuceniu, jako oferta z rażąco niską ceną lub kosztem, podlega oferta Wykonawcy,</w:t>
      </w:r>
      <w:r w:rsidR="009E6824" w:rsidRPr="006478A3">
        <w:rPr>
          <w:rFonts w:asciiTheme="minorHAnsi" w:hAnsiTheme="minorHAnsi" w:cstheme="minorHAnsi"/>
          <w:sz w:val="18"/>
          <w:szCs w:val="18"/>
        </w:rPr>
        <w:t xml:space="preserve"> </w:t>
      </w:r>
      <w:r w:rsidR="009E6824" w:rsidRPr="006478A3">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F161920" w14:textId="77777777" w:rsidR="009E6824" w:rsidRPr="006478A3" w:rsidRDefault="00AB7325" w:rsidP="00AB7325">
      <w:pPr>
        <w:pStyle w:val="Tekstpodstawowy2"/>
        <w:tabs>
          <w:tab w:val="left" w:pos="993"/>
        </w:tabs>
        <w:rPr>
          <w:rFonts w:asciiTheme="minorHAnsi" w:hAnsiTheme="minorHAnsi" w:cstheme="minorHAnsi"/>
          <w:b w:val="0"/>
          <w:sz w:val="18"/>
          <w:szCs w:val="18"/>
        </w:rPr>
      </w:pPr>
      <w:r w:rsidRPr="006478A3">
        <w:rPr>
          <w:rFonts w:asciiTheme="minorHAnsi" w:hAnsiTheme="minorHAnsi" w:cstheme="minorHAnsi"/>
          <w:b w:val="0"/>
          <w:sz w:val="18"/>
          <w:szCs w:val="18"/>
        </w:rPr>
        <w:t>14.12.</w:t>
      </w:r>
      <w:r w:rsidR="009E6824" w:rsidRPr="006478A3">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6478A3">
        <w:rPr>
          <w:rFonts w:asciiTheme="minorHAnsi" w:hAnsiTheme="minorHAnsi" w:cstheme="minorHAnsi"/>
          <w:b w:val="0"/>
          <w:iCs/>
          <w:sz w:val="18"/>
          <w:szCs w:val="18"/>
        </w:rPr>
        <w:t>. o podatku od towarów i usług</w:t>
      </w:r>
      <w:r w:rsidR="009E6824" w:rsidRPr="006478A3">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5DCE9F1D" w14:textId="77777777" w:rsidR="009E6824" w:rsidRPr="006478A3" w:rsidRDefault="00AB7325" w:rsidP="00AB7325">
      <w:pPr>
        <w:pStyle w:val="Tekstpodstawowy2"/>
        <w:tabs>
          <w:tab w:val="left" w:pos="993"/>
        </w:tabs>
        <w:rPr>
          <w:rFonts w:asciiTheme="minorHAnsi" w:hAnsiTheme="minorHAnsi" w:cstheme="minorHAnsi"/>
          <w:b w:val="0"/>
          <w:sz w:val="18"/>
          <w:szCs w:val="18"/>
        </w:rPr>
      </w:pPr>
      <w:r w:rsidRPr="006478A3">
        <w:rPr>
          <w:rFonts w:asciiTheme="minorHAnsi" w:hAnsiTheme="minorHAnsi" w:cstheme="minorHAnsi"/>
          <w:sz w:val="18"/>
          <w:szCs w:val="18"/>
        </w:rPr>
        <w:t>14.13.</w:t>
      </w:r>
      <w:r w:rsidR="009E6824" w:rsidRPr="006478A3">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ABB081B" w14:textId="77777777" w:rsidR="009E6824" w:rsidRPr="006478A3" w:rsidRDefault="00AB7325" w:rsidP="00AB7325">
      <w:pPr>
        <w:pStyle w:val="Tekstpodstawowy2"/>
        <w:tabs>
          <w:tab w:val="left" w:pos="993"/>
        </w:tabs>
        <w:rPr>
          <w:rFonts w:asciiTheme="minorHAnsi" w:hAnsiTheme="minorHAnsi" w:cstheme="minorHAnsi"/>
          <w:b w:val="0"/>
          <w:sz w:val="18"/>
          <w:szCs w:val="18"/>
        </w:rPr>
      </w:pPr>
      <w:r w:rsidRPr="006478A3">
        <w:rPr>
          <w:rFonts w:asciiTheme="minorHAnsi" w:hAnsiTheme="minorHAnsi" w:cstheme="minorHAnsi"/>
          <w:b w:val="0"/>
          <w:sz w:val="18"/>
          <w:szCs w:val="18"/>
        </w:rPr>
        <w:t>14.14.</w:t>
      </w:r>
      <w:r w:rsidR="009E6824" w:rsidRPr="006478A3">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5432D537" w14:textId="77777777" w:rsidR="009E6824" w:rsidRPr="006478A3" w:rsidRDefault="00AB7325" w:rsidP="00AB7325">
      <w:pPr>
        <w:pStyle w:val="Tekstpodstawowy2"/>
        <w:tabs>
          <w:tab w:val="left" w:pos="993"/>
        </w:tabs>
        <w:rPr>
          <w:rFonts w:asciiTheme="minorHAnsi" w:hAnsiTheme="minorHAnsi" w:cstheme="minorHAnsi"/>
          <w:b w:val="0"/>
          <w:sz w:val="18"/>
          <w:szCs w:val="18"/>
        </w:rPr>
      </w:pPr>
      <w:r w:rsidRPr="006478A3">
        <w:rPr>
          <w:rFonts w:asciiTheme="minorHAnsi" w:hAnsiTheme="minorHAnsi" w:cstheme="minorHAnsi"/>
          <w:b w:val="0"/>
          <w:bCs w:val="0"/>
          <w:sz w:val="18"/>
          <w:szCs w:val="18"/>
        </w:rPr>
        <w:t>14.15.</w:t>
      </w:r>
      <w:r w:rsidR="009E6824" w:rsidRPr="006478A3">
        <w:rPr>
          <w:rFonts w:asciiTheme="minorHAnsi" w:hAnsiTheme="minorHAnsi" w:cstheme="minorHAnsi"/>
          <w:b w:val="0"/>
          <w:bCs w:val="0"/>
          <w:sz w:val="18"/>
          <w:szCs w:val="18"/>
        </w:rPr>
        <w:t>Rozliczenia między Zamawiającym a Wykonawcą prowadzone będą w PLN. Rozliczenia nie będą prowadzone w walutach obcych.</w:t>
      </w:r>
    </w:p>
    <w:p w14:paraId="3D2A7DEA" w14:textId="77777777" w:rsidR="009E6824" w:rsidRPr="006478A3" w:rsidRDefault="00AB7325" w:rsidP="00AB7325">
      <w:pPr>
        <w:pStyle w:val="Tekstpodstawowy2"/>
        <w:tabs>
          <w:tab w:val="left" w:pos="993"/>
        </w:tabs>
        <w:rPr>
          <w:rFonts w:asciiTheme="minorHAnsi" w:hAnsiTheme="minorHAnsi" w:cstheme="minorHAnsi"/>
          <w:b w:val="0"/>
          <w:sz w:val="18"/>
          <w:szCs w:val="18"/>
        </w:rPr>
      </w:pPr>
      <w:r w:rsidRPr="006478A3">
        <w:rPr>
          <w:rFonts w:asciiTheme="minorHAnsi" w:hAnsiTheme="minorHAnsi" w:cstheme="minorHAnsi"/>
          <w:b w:val="0"/>
          <w:sz w:val="18"/>
          <w:szCs w:val="18"/>
        </w:rPr>
        <w:t xml:space="preserve">14.16. </w:t>
      </w:r>
      <w:r w:rsidR="009E6824" w:rsidRPr="006478A3">
        <w:rPr>
          <w:rFonts w:asciiTheme="minorHAnsi" w:hAnsiTheme="minorHAnsi" w:cstheme="minorHAnsi"/>
          <w:b w:val="0"/>
          <w:sz w:val="18"/>
          <w:szCs w:val="18"/>
        </w:rPr>
        <w:t>Ceny w ofercie powinny być wyrażone w złotych polskich (PLN) z dokładnością do dwóch miejsc po przecinku.</w:t>
      </w:r>
    </w:p>
    <w:p w14:paraId="222D592B" w14:textId="77777777" w:rsidR="009E6824" w:rsidRPr="006478A3" w:rsidRDefault="00AB7325" w:rsidP="00AB7325">
      <w:pPr>
        <w:pStyle w:val="Tekstpodstawowy2"/>
        <w:tabs>
          <w:tab w:val="left" w:pos="993"/>
        </w:tabs>
        <w:rPr>
          <w:rFonts w:asciiTheme="minorHAnsi" w:hAnsiTheme="minorHAnsi" w:cstheme="minorHAnsi"/>
          <w:b w:val="0"/>
          <w:sz w:val="18"/>
          <w:szCs w:val="18"/>
        </w:rPr>
      </w:pPr>
      <w:r w:rsidRPr="006478A3">
        <w:rPr>
          <w:rFonts w:asciiTheme="minorHAnsi" w:hAnsiTheme="minorHAnsi" w:cstheme="minorHAnsi"/>
          <w:sz w:val="18"/>
          <w:szCs w:val="18"/>
          <w:lang w:eastAsia="ar-SA"/>
        </w:rPr>
        <w:t xml:space="preserve">15. </w:t>
      </w:r>
      <w:r w:rsidR="009E6824" w:rsidRPr="006478A3">
        <w:rPr>
          <w:rFonts w:asciiTheme="minorHAnsi" w:hAnsiTheme="minorHAnsi" w:cstheme="minorHAnsi"/>
          <w:sz w:val="18"/>
          <w:szCs w:val="18"/>
          <w:lang w:eastAsia="ar-SA"/>
        </w:rPr>
        <w:t>WYMAGANIA DOTYCZĄCE WADIUM</w:t>
      </w:r>
    </w:p>
    <w:p w14:paraId="40C29452" w14:textId="77777777" w:rsidR="00034A7C" w:rsidRPr="006478A3" w:rsidRDefault="00034A7C" w:rsidP="0039310E">
      <w:pPr>
        <w:pStyle w:val="Tekstpodstawowy2"/>
        <w:tabs>
          <w:tab w:val="left" w:pos="993"/>
        </w:tabs>
        <w:rPr>
          <w:rFonts w:asciiTheme="minorHAnsi" w:hAnsiTheme="minorHAnsi" w:cstheme="minorHAnsi"/>
          <w:b w:val="0"/>
          <w:sz w:val="18"/>
          <w:szCs w:val="18"/>
        </w:rPr>
      </w:pPr>
      <w:r w:rsidRPr="006478A3">
        <w:rPr>
          <w:rFonts w:asciiTheme="minorHAnsi" w:hAnsiTheme="minorHAnsi" w:cstheme="minorHAnsi"/>
          <w:b w:val="0"/>
          <w:sz w:val="18"/>
          <w:szCs w:val="18"/>
          <w:lang w:eastAsia="ar-SA"/>
        </w:rPr>
        <w:t>Zamawiający nie wymaga wniesienia wadium.</w:t>
      </w:r>
    </w:p>
    <w:p w14:paraId="764BE04E" w14:textId="6BE47DE3" w:rsidR="00C13D2F" w:rsidRPr="006478A3" w:rsidRDefault="00C13D2F" w:rsidP="003B427D">
      <w:pPr>
        <w:pStyle w:val="Akapitzlist"/>
        <w:numPr>
          <w:ilvl w:val="0"/>
          <w:numId w:val="74"/>
        </w:numPr>
        <w:spacing w:before="240"/>
        <w:ind w:left="567" w:hanging="785"/>
        <w:jc w:val="both"/>
        <w:rPr>
          <w:rFonts w:asciiTheme="minorHAnsi" w:hAnsiTheme="minorHAnsi" w:cstheme="minorHAnsi"/>
          <w:sz w:val="18"/>
          <w:szCs w:val="18"/>
          <w:lang w:eastAsia="ar-SA"/>
        </w:rPr>
      </w:pPr>
      <w:r w:rsidRPr="006478A3">
        <w:rPr>
          <w:rFonts w:asciiTheme="minorHAnsi" w:hAnsiTheme="minorHAnsi" w:cstheme="minorHAnsi"/>
          <w:b/>
          <w:sz w:val="18"/>
          <w:szCs w:val="18"/>
          <w:lang w:eastAsia="ar-SA"/>
        </w:rPr>
        <w:t>MIEJSCE ORAZ TERMIN SKŁADANIA OFERT</w:t>
      </w:r>
    </w:p>
    <w:p w14:paraId="57E9151C" w14:textId="5D3766D5" w:rsidR="00C13D2F" w:rsidRPr="006478A3" w:rsidRDefault="00C13D2F" w:rsidP="00C13D2F">
      <w:pPr>
        <w:spacing w:before="120" w:line="276" w:lineRule="auto"/>
        <w:ind w:left="567"/>
        <w:jc w:val="both"/>
        <w:rPr>
          <w:rFonts w:asciiTheme="minorHAnsi" w:hAnsiTheme="minorHAnsi" w:cstheme="minorHAnsi"/>
          <w:b/>
          <w:sz w:val="18"/>
          <w:szCs w:val="18"/>
          <w:lang w:eastAsia="ar-SA"/>
        </w:rPr>
      </w:pPr>
      <w:r w:rsidRPr="006478A3">
        <w:rPr>
          <w:rFonts w:asciiTheme="minorHAnsi" w:hAnsiTheme="minorHAnsi" w:cstheme="minorHAnsi"/>
          <w:b/>
          <w:sz w:val="18"/>
          <w:szCs w:val="18"/>
          <w:lang w:eastAsia="ar-SA"/>
        </w:rPr>
        <w:t>Oferty winny być złożone za pośrednictwem Formularza do złożenia, zmiany, wycofania oferty lub wniosku dostępnego na platformie e-</w:t>
      </w:r>
      <w:proofErr w:type="spellStart"/>
      <w:r w:rsidRPr="006478A3">
        <w:rPr>
          <w:rFonts w:asciiTheme="minorHAnsi" w:hAnsiTheme="minorHAnsi" w:cstheme="minorHAnsi"/>
          <w:b/>
          <w:sz w:val="18"/>
          <w:szCs w:val="18"/>
          <w:lang w:eastAsia="ar-SA"/>
        </w:rPr>
        <w:t>zamowienia</w:t>
      </w:r>
      <w:proofErr w:type="spellEnd"/>
      <w:r w:rsidRPr="006478A3">
        <w:rPr>
          <w:rFonts w:asciiTheme="minorHAnsi" w:hAnsiTheme="minorHAnsi" w:cstheme="minorHAnsi"/>
          <w:b/>
          <w:sz w:val="18"/>
          <w:szCs w:val="18"/>
          <w:lang w:eastAsia="ar-SA"/>
        </w:rPr>
        <w:t xml:space="preserve"> do</w:t>
      </w:r>
      <w:r w:rsidRPr="006478A3">
        <w:rPr>
          <w:rFonts w:asciiTheme="minorHAnsi" w:hAnsiTheme="minorHAnsi" w:cstheme="minorHAnsi"/>
          <w:sz w:val="18"/>
          <w:szCs w:val="18"/>
          <w:lang w:eastAsia="ar-SA"/>
        </w:rPr>
        <w:t xml:space="preserve"> </w:t>
      </w:r>
      <w:r w:rsidRPr="006478A3">
        <w:rPr>
          <w:rFonts w:asciiTheme="minorHAnsi" w:hAnsiTheme="minorHAnsi" w:cstheme="minorHAnsi"/>
          <w:b/>
          <w:sz w:val="18"/>
          <w:szCs w:val="18"/>
          <w:lang w:eastAsia="ar-SA"/>
        </w:rPr>
        <w:t xml:space="preserve">dnia </w:t>
      </w:r>
      <w:r w:rsidR="00FB0A0E">
        <w:rPr>
          <w:rFonts w:asciiTheme="minorHAnsi" w:hAnsiTheme="minorHAnsi" w:cstheme="minorHAnsi"/>
          <w:b/>
          <w:sz w:val="18"/>
          <w:szCs w:val="18"/>
          <w:lang w:eastAsia="ar-SA"/>
        </w:rPr>
        <w:t>2</w:t>
      </w:r>
      <w:r w:rsidR="00855E8E">
        <w:rPr>
          <w:rFonts w:asciiTheme="minorHAnsi" w:hAnsiTheme="minorHAnsi" w:cstheme="minorHAnsi"/>
          <w:b/>
          <w:sz w:val="18"/>
          <w:szCs w:val="18"/>
          <w:lang w:eastAsia="ar-SA"/>
        </w:rPr>
        <w:t>3</w:t>
      </w:r>
      <w:r w:rsidR="00FB0A0E">
        <w:rPr>
          <w:rFonts w:asciiTheme="minorHAnsi" w:hAnsiTheme="minorHAnsi" w:cstheme="minorHAnsi"/>
          <w:b/>
          <w:sz w:val="18"/>
          <w:szCs w:val="18"/>
          <w:lang w:eastAsia="ar-SA"/>
        </w:rPr>
        <w:t>.12</w:t>
      </w:r>
      <w:r w:rsidR="006478A3" w:rsidRPr="006478A3">
        <w:rPr>
          <w:rFonts w:asciiTheme="minorHAnsi" w:hAnsiTheme="minorHAnsi" w:cstheme="minorHAnsi"/>
          <w:b/>
          <w:sz w:val="18"/>
          <w:szCs w:val="18"/>
          <w:lang w:eastAsia="ar-SA"/>
        </w:rPr>
        <w:t>.202</w:t>
      </w:r>
      <w:r w:rsidR="00855E8E">
        <w:rPr>
          <w:rFonts w:asciiTheme="minorHAnsi" w:hAnsiTheme="minorHAnsi" w:cstheme="minorHAnsi"/>
          <w:b/>
          <w:sz w:val="18"/>
          <w:szCs w:val="18"/>
          <w:lang w:eastAsia="ar-SA"/>
        </w:rPr>
        <w:t>5</w:t>
      </w:r>
      <w:r w:rsidR="006478A3" w:rsidRPr="006478A3">
        <w:rPr>
          <w:rFonts w:asciiTheme="minorHAnsi" w:hAnsiTheme="minorHAnsi" w:cstheme="minorHAnsi"/>
          <w:b/>
          <w:sz w:val="18"/>
          <w:szCs w:val="18"/>
          <w:lang w:eastAsia="ar-SA"/>
        </w:rPr>
        <w:t xml:space="preserve">r. </w:t>
      </w:r>
      <w:r w:rsidR="00915ADB" w:rsidRPr="006478A3">
        <w:rPr>
          <w:rFonts w:asciiTheme="minorHAnsi" w:hAnsiTheme="minorHAnsi" w:cstheme="minorHAnsi"/>
          <w:b/>
          <w:sz w:val="18"/>
          <w:szCs w:val="18"/>
          <w:lang w:eastAsia="ar-SA"/>
        </w:rPr>
        <w:t xml:space="preserve"> </w:t>
      </w:r>
      <w:r w:rsidRPr="006478A3">
        <w:rPr>
          <w:rFonts w:asciiTheme="minorHAnsi" w:hAnsiTheme="minorHAnsi" w:cstheme="minorHAnsi"/>
          <w:b/>
          <w:sz w:val="18"/>
          <w:szCs w:val="18"/>
          <w:lang w:eastAsia="ar-SA"/>
        </w:rPr>
        <w:t xml:space="preserve">do godz. </w:t>
      </w:r>
      <w:r w:rsidR="00855E8E">
        <w:rPr>
          <w:rFonts w:asciiTheme="minorHAnsi" w:hAnsiTheme="minorHAnsi" w:cstheme="minorHAnsi"/>
          <w:b/>
          <w:sz w:val="18"/>
          <w:szCs w:val="18"/>
          <w:lang w:eastAsia="ar-SA"/>
        </w:rPr>
        <w:t>14:00.</w:t>
      </w:r>
    </w:p>
    <w:p w14:paraId="23DBA7EB" w14:textId="77777777" w:rsidR="00C13D2F" w:rsidRPr="006478A3" w:rsidRDefault="00C13D2F" w:rsidP="000351F3">
      <w:pPr>
        <w:numPr>
          <w:ilvl w:val="1"/>
          <w:numId w:val="73"/>
        </w:numPr>
        <w:spacing w:before="120" w:line="276" w:lineRule="auto"/>
        <w:ind w:left="567"/>
        <w:jc w:val="both"/>
        <w:rPr>
          <w:rFonts w:asciiTheme="minorHAnsi" w:hAnsiTheme="minorHAnsi" w:cstheme="minorHAnsi"/>
          <w:bCs/>
          <w:sz w:val="18"/>
          <w:szCs w:val="18"/>
          <w:lang w:eastAsia="ar-SA"/>
        </w:rPr>
      </w:pPr>
      <w:r w:rsidRPr="006478A3">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6478A3">
        <w:rPr>
          <w:rFonts w:asciiTheme="minorHAnsi" w:hAnsiTheme="minorHAnsi" w:cstheme="minorHAnsi"/>
          <w:bCs/>
          <w:sz w:val="18"/>
          <w:szCs w:val="18"/>
          <w:lang w:eastAsia="ar-SA"/>
        </w:rPr>
        <w:t>Pzp</w:t>
      </w:r>
      <w:proofErr w:type="spellEnd"/>
      <w:r w:rsidRPr="006478A3">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3CC5A68E" w14:textId="77777777" w:rsidR="00C13D2F" w:rsidRPr="006478A3" w:rsidRDefault="00C13D2F" w:rsidP="000351F3">
      <w:pPr>
        <w:numPr>
          <w:ilvl w:val="0"/>
          <w:numId w:val="73"/>
        </w:numPr>
        <w:spacing w:before="240" w:after="120" w:line="276" w:lineRule="auto"/>
        <w:ind w:left="567" w:hanging="567"/>
        <w:jc w:val="both"/>
        <w:rPr>
          <w:rFonts w:asciiTheme="minorHAnsi" w:hAnsiTheme="minorHAnsi" w:cstheme="minorHAnsi"/>
          <w:b/>
          <w:sz w:val="18"/>
          <w:szCs w:val="18"/>
          <w:lang w:eastAsia="ar-SA"/>
        </w:rPr>
      </w:pPr>
      <w:r w:rsidRPr="006478A3">
        <w:rPr>
          <w:rFonts w:asciiTheme="minorHAnsi" w:hAnsiTheme="minorHAnsi" w:cstheme="minorHAnsi"/>
          <w:b/>
          <w:sz w:val="18"/>
          <w:szCs w:val="18"/>
          <w:lang w:eastAsia="ar-SA"/>
        </w:rPr>
        <w:lastRenderedPageBreak/>
        <w:t>MIEJSCE, SPOSÓB I TERMIN OTWARCIA OFERT</w:t>
      </w:r>
    </w:p>
    <w:p w14:paraId="05937AAB" w14:textId="0FDBC84E" w:rsidR="00C13D2F" w:rsidRPr="006478A3" w:rsidRDefault="00915ADB" w:rsidP="000351F3">
      <w:pPr>
        <w:numPr>
          <w:ilvl w:val="1"/>
          <w:numId w:val="73"/>
        </w:numPr>
        <w:spacing w:before="120" w:line="276" w:lineRule="auto"/>
        <w:ind w:left="567" w:hanging="567"/>
        <w:jc w:val="both"/>
        <w:rPr>
          <w:rFonts w:asciiTheme="minorHAnsi" w:hAnsiTheme="minorHAnsi" w:cstheme="minorHAnsi"/>
          <w:b/>
          <w:sz w:val="18"/>
          <w:szCs w:val="18"/>
          <w:lang w:eastAsia="ar-SA"/>
        </w:rPr>
      </w:pPr>
      <w:r w:rsidRPr="006478A3">
        <w:rPr>
          <w:rFonts w:asciiTheme="minorHAnsi" w:hAnsiTheme="minorHAnsi" w:cstheme="minorHAnsi"/>
          <w:b/>
          <w:sz w:val="18"/>
          <w:szCs w:val="18"/>
          <w:lang w:eastAsia="ar-SA"/>
        </w:rPr>
        <w:t xml:space="preserve">Otwarcie ofert nastąpi w dniu </w:t>
      </w:r>
      <w:r w:rsidR="00855E8E">
        <w:rPr>
          <w:rFonts w:asciiTheme="minorHAnsi" w:hAnsiTheme="minorHAnsi" w:cstheme="minorHAnsi"/>
          <w:b/>
          <w:sz w:val="18"/>
          <w:szCs w:val="18"/>
          <w:lang w:eastAsia="ar-SA"/>
        </w:rPr>
        <w:t>23.12.2025r</w:t>
      </w:r>
      <w:r w:rsidR="006478A3" w:rsidRPr="006478A3">
        <w:rPr>
          <w:rFonts w:asciiTheme="minorHAnsi" w:hAnsiTheme="minorHAnsi" w:cstheme="minorHAnsi"/>
          <w:b/>
          <w:sz w:val="18"/>
          <w:szCs w:val="18"/>
          <w:lang w:eastAsia="ar-SA"/>
        </w:rPr>
        <w:t>.</w:t>
      </w:r>
      <w:r w:rsidRPr="006478A3">
        <w:rPr>
          <w:rFonts w:asciiTheme="minorHAnsi" w:hAnsiTheme="minorHAnsi" w:cstheme="minorHAnsi"/>
          <w:b/>
          <w:sz w:val="18"/>
          <w:szCs w:val="18"/>
          <w:lang w:eastAsia="ar-SA"/>
        </w:rPr>
        <w:t xml:space="preserve"> o godzinie </w:t>
      </w:r>
      <w:r w:rsidR="00855E8E">
        <w:rPr>
          <w:rFonts w:asciiTheme="minorHAnsi" w:hAnsiTheme="minorHAnsi" w:cstheme="minorHAnsi"/>
          <w:b/>
          <w:sz w:val="18"/>
          <w:szCs w:val="18"/>
          <w:lang w:eastAsia="ar-SA"/>
        </w:rPr>
        <w:t>16:00</w:t>
      </w:r>
      <w:r w:rsidRPr="006478A3">
        <w:rPr>
          <w:rFonts w:asciiTheme="minorHAnsi" w:hAnsiTheme="minorHAnsi" w:cstheme="minorHAnsi"/>
          <w:b/>
          <w:sz w:val="18"/>
          <w:szCs w:val="18"/>
          <w:lang w:eastAsia="ar-SA"/>
        </w:rPr>
        <w:t>.</w:t>
      </w:r>
    </w:p>
    <w:p w14:paraId="05D5A6E0" w14:textId="77777777" w:rsidR="00C13D2F" w:rsidRPr="006478A3"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6478A3">
        <w:rPr>
          <w:rFonts w:asciiTheme="minorHAnsi" w:hAnsiTheme="minorHAnsi" w:cstheme="minorHAnsi"/>
          <w:sz w:val="18"/>
          <w:szCs w:val="18"/>
          <w:lang w:eastAsia="ar-SA"/>
        </w:rPr>
        <w:t>Otwarcie ofert następuje poprzez użycie mechanizmu  do  odszyfrowania  ofert dostępnego po zalogowaniu platformie e-</w:t>
      </w:r>
      <w:proofErr w:type="spellStart"/>
      <w:r w:rsidRPr="006478A3">
        <w:rPr>
          <w:rFonts w:asciiTheme="minorHAnsi" w:hAnsiTheme="minorHAnsi" w:cstheme="minorHAnsi"/>
          <w:sz w:val="18"/>
          <w:szCs w:val="18"/>
          <w:lang w:eastAsia="ar-SA"/>
        </w:rPr>
        <w:t>zamowienia</w:t>
      </w:r>
      <w:proofErr w:type="spellEnd"/>
      <w:r w:rsidRPr="006478A3">
        <w:rPr>
          <w:rFonts w:asciiTheme="minorHAnsi" w:hAnsiTheme="minorHAnsi" w:cstheme="minorHAnsi"/>
          <w:sz w:val="18"/>
          <w:szCs w:val="18"/>
          <w:lang w:eastAsia="ar-SA"/>
        </w:rPr>
        <w:t xml:space="preserve"> i następuje poprzez wskazanie pliku do odszyfrowania.</w:t>
      </w:r>
    </w:p>
    <w:p w14:paraId="706F8E0D" w14:textId="77777777" w:rsidR="00C13D2F" w:rsidRPr="006478A3"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6478A3">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p>
    <w:p w14:paraId="02A98F26" w14:textId="77777777" w:rsidR="00C13D2F" w:rsidRPr="006478A3"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6478A3">
        <w:rPr>
          <w:rFonts w:asciiTheme="minorHAnsi" w:hAnsiTheme="minorHAnsi" w:cstheme="minorHAnsi"/>
          <w:sz w:val="18"/>
          <w:szCs w:val="18"/>
          <w:lang w:eastAsia="ar-SA"/>
        </w:rPr>
        <w:t>Niezwłocznie po otwarciu ofert Zamawiający udostępnia na stronie internetowej prowadzonego postępowania informacje o:</w:t>
      </w:r>
    </w:p>
    <w:p w14:paraId="3DE55330" w14:textId="77777777" w:rsidR="00C13D2F" w:rsidRPr="006478A3"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6478A3">
        <w:rPr>
          <w:rFonts w:asciiTheme="minorHAnsi" w:hAnsiTheme="minorHAnsi" w:cstheme="minorHAnsi"/>
          <w:bCs/>
          <w:sz w:val="18"/>
          <w:szCs w:val="18"/>
          <w:lang w:eastAsia="ar-SA"/>
        </w:rPr>
        <w:t>nazwach albo imionach i nazwiskach oraz siedzibach lub miejscach prowadzonej działalności gospodarczej albo miejscach zamieszkania Wykonawców, których oferty zostały otwarte;</w:t>
      </w:r>
    </w:p>
    <w:p w14:paraId="21B51CA0" w14:textId="77777777" w:rsidR="00C13D2F" w:rsidRPr="006478A3"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6478A3">
        <w:rPr>
          <w:rFonts w:asciiTheme="minorHAnsi" w:hAnsiTheme="minorHAnsi" w:cstheme="minorHAnsi"/>
          <w:bCs/>
          <w:sz w:val="18"/>
          <w:szCs w:val="18"/>
          <w:lang w:eastAsia="ar-SA"/>
        </w:rPr>
        <w:t>cenach lub kosztach zawartych w ofertach.</w:t>
      </w:r>
    </w:p>
    <w:p w14:paraId="3C17FBD8" w14:textId="77777777" w:rsidR="00C13D2F" w:rsidRPr="006478A3" w:rsidRDefault="00C13D2F" w:rsidP="000351F3">
      <w:pPr>
        <w:numPr>
          <w:ilvl w:val="1"/>
          <w:numId w:val="73"/>
        </w:numPr>
        <w:spacing w:before="120"/>
        <w:ind w:left="567" w:hanging="567"/>
        <w:jc w:val="both"/>
        <w:rPr>
          <w:rFonts w:asciiTheme="minorHAnsi" w:hAnsiTheme="minorHAnsi" w:cstheme="minorHAnsi"/>
          <w:bCs/>
          <w:sz w:val="18"/>
          <w:szCs w:val="18"/>
          <w:lang w:eastAsia="ar-SA"/>
        </w:rPr>
      </w:pPr>
      <w:r w:rsidRPr="006478A3">
        <w:rPr>
          <w:rFonts w:asciiTheme="minorHAnsi" w:hAnsiTheme="minorHAnsi" w:cstheme="minorHAnsi"/>
          <w:bCs/>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6478A3">
        <w:rPr>
          <w:rFonts w:asciiTheme="minorHAnsi" w:hAnsiTheme="minorHAnsi" w:cstheme="minorHAnsi"/>
          <w:bCs/>
          <w:sz w:val="18"/>
          <w:szCs w:val="18"/>
          <w:lang w:eastAsia="ar-SA"/>
        </w:rPr>
        <w:t>Pzp</w:t>
      </w:r>
      <w:proofErr w:type="spellEnd"/>
      <w:r w:rsidRPr="006478A3">
        <w:rPr>
          <w:rFonts w:asciiTheme="minorHAnsi" w:hAnsiTheme="minorHAnsi" w:cstheme="minorHAnsi"/>
          <w:bCs/>
          <w:sz w:val="18"/>
          <w:szCs w:val="18"/>
          <w:lang w:eastAsia="ar-SA"/>
        </w:rPr>
        <w:t>.</w:t>
      </w:r>
    </w:p>
    <w:p w14:paraId="6589774B" w14:textId="77777777" w:rsidR="009E6824" w:rsidRPr="006478A3" w:rsidRDefault="00AB7325" w:rsidP="00AB7325">
      <w:pPr>
        <w:pStyle w:val="Tekstpodstawowy2"/>
        <w:spacing w:before="240"/>
        <w:rPr>
          <w:rFonts w:asciiTheme="minorHAnsi" w:hAnsiTheme="minorHAnsi" w:cstheme="minorHAnsi"/>
          <w:b w:val="0"/>
          <w:sz w:val="18"/>
          <w:szCs w:val="18"/>
          <w:lang w:eastAsia="ar-SA"/>
        </w:rPr>
      </w:pPr>
      <w:r w:rsidRPr="006478A3">
        <w:rPr>
          <w:rFonts w:asciiTheme="minorHAnsi" w:hAnsiTheme="minorHAnsi" w:cstheme="minorHAnsi"/>
          <w:sz w:val="18"/>
          <w:szCs w:val="18"/>
        </w:rPr>
        <w:t xml:space="preserve">18. </w:t>
      </w:r>
      <w:r w:rsidR="009E6824" w:rsidRPr="006478A3">
        <w:rPr>
          <w:rFonts w:asciiTheme="minorHAnsi" w:hAnsiTheme="minorHAnsi" w:cstheme="minorHAnsi"/>
          <w:sz w:val="18"/>
          <w:szCs w:val="18"/>
        </w:rPr>
        <w:t>TERMIN ZWIĄZANIA OFERTĄ</w:t>
      </w:r>
    </w:p>
    <w:p w14:paraId="65B27227" w14:textId="66AF6613" w:rsidR="009E6824" w:rsidRPr="006478A3" w:rsidRDefault="00AB7325" w:rsidP="00AB7325">
      <w:pPr>
        <w:pStyle w:val="Tekstpodstawowy2"/>
        <w:rPr>
          <w:rFonts w:asciiTheme="minorHAnsi" w:hAnsiTheme="minorHAnsi" w:cstheme="minorHAnsi"/>
          <w:b w:val="0"/>
          <w:bCs w:val="0"/>
          <w:sz w:val="18"/>
          <w:szCs w:val="18"/>
        </w:rPr>
      </w:pPr>
      <w:r w:rsidRPr="006478A3">
        <w:rPr>
          <w:rFonts w:asciiTheme="minorHAnsi" w:hAnsiTheme="minorHAnsi" w:cstheme="minorHAnsi"/>
          <w:b w:val="0"/>
          <w:bCs w:val="0"/>
          <w:sz w:val="18"/>
          <w:szCs w:val="18"/>
        </w:rPr>
        <w:t>18.1.</w:t>
      </w:r>
      <w:r w:rsidR="009E6824" w:rsidRPr="006478A3">
        <w:rPr>
          <w:rFonts w:asciiTheme="minorHAnsi" w:hAnsiTheme="minorHAnsi" w:cstheme="minorHAnsi"/>
          <w:b w:val="0"/>
          <w:bCs w:val="0"/>
          <w:sz w:val="18"/>
          <w:szCs w:val="18"/>
        </w:rPr>
        <w:t xml:space="preserve">Wykonawca jest związany ofertą od dnia upływu </w:t>
      </w:r>
      <w:r w:rsidR="00747715" w:rsidRPr="006478A3">
        <w:rPr>
          <w:rFonts w:asciiTheme="minorHAnsi" w:hAnsiTheme="minorHAnsi" w:cstheme="minorHAnsi"/>
          <w:b w:val="0"/>
          <w:bCs w:val="0"/>
          <w:sz w:val="18"/>
          <w:szCs w:val="18"/>
        </w:rPr>
        <w:t xml:space="preserve">terminu składania ofert do dnia </w:t>
      </w:r>
      <w:r w:rsidR="00855E8E">
        <w:rPr>
          <w:rFonts w:asciiTheme="minorHAnsi" w:hAnsiTheme="minorHAnsi" w:cstheme="minorHAnsi"/>
          <w:b w:val="0"/>
          <w:bCs w:val="0"/>
          <w:sz w:val="18"/>
          <w:szCs w:val="18"/>
        </w:rPr>
        <w:t>21</w:t>
      </w:r>
      <w:r w:rsidR="00FB0A0E">
        <w:rPr>
          <w:rFonts w:asciiTheme="minorHAnsi" w:hAnsiTheme="minorHAnsi" w:cstheme="minorHAnsi"/>
          <w:b w:val="0"/>
          <w:bCs w:val="0"/>
          <w:sz w:val="18"/>
          <w:szCs w:val="18"/>
        </w:rPr>
        <w:t>.01.202</w:t>
      </w:r>
      <w:r w:rsidR="00855E8E">
        <w:rPr>
          <w:rFonts w:asciiTheme="minorHAnsi" w:hAnsiTheme="minorHAnsi" w:cstheme="minorHAnsi"/>
          <w:b w:val="0"/>
          <w:bCs w:val="0"/>
          <w:sz w:val="18"/>
          <w:szCs w:val="18"/>
        </w:rPr>
        <w:t>6</w:t>
      </w:r>
      <w:r w:rsidR="00FB0A0E">
        <w:rPr>
          <w:rFonts w:asciiTheme="minorHAnsi" w:hAnsiTheme="minorHAnsi" w:cstheme="minorHAnsi"/>
          <w:b w:val="0"/>
          <w:bCs w:val="0"/>
          <w:sz w:val="18"/>
          <w:szCs w:val="18"/>
        </w:rPr>
        <w:t>r</w:t>
      </w:r>
      <w:r w:rsidR="006478A3" w:rsidRPr="006478A3">
        <w:rPr>
          <w:rFonts w:asciiTheme="minorHAnsi" w:hAnsiTheme="minorHAnsi" w:cstheme="minorHAnsi"/>
          <w:b w:val="0"/>
          <w:bCs w:val="0"/>
          <w:sz w:val="18"/>
          <w:szCs w:val="18"/>
        </w:rPr>
        <w:t>.</w:t>
      </w:r>
    </w:p>
    <w:p w14:paraId="09D23051" w14:textId="77777777" w:rsidR="009E6824" w:rsidRPr="006478A3" w:rsidRDefault="00AB7325" w:rsidP="00AB7325">
      <w:pPr>
        <w:pStyle w:val="Tekstpodstawowy2"/>
        <w:rPr>
          <w:rFonts w:asciiTheme="minorHAnsi" w:hAnsiTheme="minorHAnsi" w:cstheme="minorHAnsi"/>
          <w:b w:val="0"/>
          <w:bCs w:val="0"/>
          <w:sz w:val="18"/>
          <w:szCs w:val="18"/>
        </w:rPr>
      </w:pPr>
      <w:r w:rsidRPr="006478A3">
        <w:rPr>
          <w:rFonts w:asciiTheme="minorHAnsi" w:hAnsiTheme="minorHAnsi" w:cstheme="minorHAnsi"/>
          <w:b w:val="0"/>
          <w:bCs w:val="0"/>
          <w:sz w:val="18"/>
          <w:szCs w:val="18"/>
        </w:rPr>
        <w:t>18.2.</w:t>
      </w:r>
      <w:r w:rsidR="009E6824" w:rsidRPr="006478A3">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6478A3">
        <w:rPr>
          <w:rFonts w:asciiTheme="minorHAnsi" w:hAnsiTheme="minorHAnsi" w:cstheme="minorHAnsi"/>
          <w:b w:val="0"/>
          <w:bCs w:val="0"/>
          <w:sz w:val="18"/>
          <w:szCs w:val="18"/>
        </w:rPr>
        <w:t>8</w:t>
      </w:r>
      <w:r w:rsidR="009E6824" w:rsidRPr="006478A3">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F944759" w14:textId="77777777" w:rsidR="009E6824" w:rsidRPr="006478A3" w:rsidRDefault="00AB7325" w:rsidP="00AB7325">
      <w:pPr>
        <w:pStyle w:val="Tekstpodstawowy2"/>
        <w:rPr>
          <w:rFonts w:asciiTheme="minorHAnsi" w:hAnsiTheme="minorHAnsi" w:cstheme="minorHAnsi"/>
          <w:b w:val="0"/>
          <w:bCs w:val="0"/>
          <w:sz w:val="18"/>
          <w:szCs w:val="18"/>
        </w:rPr>
      </w:pPr>
      <w:r w:rsidRPr="006478A3">
        <w:rPr>
          <w:rFonts w:asciiTheme="minorHAnsi" w:hAnsiTheme="minorHAnsi" w:cstheme="minorHAnsi"/>
          <w:b w:val="0"/>
          <w:bCs w:val="0"/>
          <w:sz w:val="18"/>
          <w:szCs w:val="18"/>
        </w:rPr>
        <w:t>18.3.</w:t>
      </w:r>
      <w:r w:rsidR="009E6824" w:rsidRPr="006478A3">
        <w:rPr>
          <w:rFonts w:asciiTheme="minorHAnsi" w:hAnsiTheme="minorHAnsi" w:cstheme="minorHAnsi"/>
          <w:b w:val="0"/>
          <w:bCs w:val="0"/>
          <w:sz w:val="18"/>
          <w:szCs w:val="18"/>
        </w:rPr>
        <w:t>Przedłużenie terminu związania ofertą, o którym mowa w pkt 1</w:t>
      </w:r>
      <w:r w:rsidR="0039310E" w:rsidRPr="006478A3">
        <w:rPr>
          <w:rFonts w:asciiTheme="minorHAnsi" w:hAnsiTheme="minorHAnsi" w:cstheme="minorHAnsi"/>
          <w:b w:val="0"/>
          <w:bCs w:val="0"/>
          <w:sz w:val="18"/>
          <w:szCs w:val="18"/>
        </w:rPr>
        <w:t>8</w:t>
      </w:r>
      <w:r w:rsidR="009E6824" w:rsidRPr="006478A3">
        <w:rPr>
          <w:rFonts w:asciiTheme="minorHAnsi" w:hAnsiTheme="minorHAnsi" w:cstheme="minorHAnsi"/>
          <w:b w:val="0"/>
          <w:bCs w:val="0"/>
          <w:sz w:val="18"/>
          <w:szCs w:val="18"/>
        </w:rPr>
        <w:t>.1., wymaga złożenia przez Wykonawcę pisemnego oświadczenia o wyrażeniu zgody na przedłużenie terminu związania ofertą.</w:t>
      </w:r>
    </w:p>
    <w:p w14:paraId="56821CD0" w14:textId="77777777" w:rsidR="009E6824" w:rsidRPr="006478A3" w:rsidRDefault="00AB7325" w:rsidP="00AB7325">
      <w:pPr>
        <w:pStyle w:val="Tekstpodstawowy2"/>
        <w:rPr>
          <w:rFonts w:asciiTheme="minorHAnsi" w:hAnsiTheme="minorHAnsi" w:cstheme="minorHAnsi"/>
          <w:b w:val="0"/>
          <w:bCs w:val="0"/>
          <w:sz w:val="18"/>
          <w:szCs w:val="18"/>
        </w:rPr>
      </w:pPr>
      <w:r w:rsidRPr="006478A3">
        <w:rPr>
          <w:rFonts w:asciiTheme="minorHAnsi" w:hAnsiTheme="minorHAnsi" w:cstheme="minorHAnsi"/>
          <w:b w:val="0"/>
          <w:bCs w:val="0"/>
          <w:sz w:val="18"/>
          <w:szCs w:val="18"/>
        </w:rPr>
        <w:t>18.4.</w:t>
      </w:r>
      <w:r w:rsidR="009E6824" w:rsidRPr="006478A3">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6478A3">
        <w:rPr>
          <w:rFonts w:asciiTheme="minorHAnsi" w:hAnsiTheme="minorHAnsi" w:cstheme="minorHAnsi"/>
          <w:b w:val="0"/>
          <w:bCs w:val="0"/>
          <w:sz w:val="18"/>
          <w:szCs w:val="18"/>
        </w:rPr>
        <w:t>18</w:t>
      </w:r>
      <w:r w:rsidR="009E6824" w:rsidRPr="006478A3">
        <w:rPr>
          <w:rFonts w:asciiTheme="minorHAnsi" w:hAnsiTheme="minorHAnsi" w:cstheme="minorHAnsi"/>
          <w:b w:val="0"/>
          <w:bCs w:val="0"/>
          <w:sz w:val="18"/>
          <w:szCs w:val="18"/>
        </w:rPr>
        <w:t>.</w:t>
      </w:r>
      <w:r w:rsidR="0039310E" w:rsidRPr="006478A3">
        <w:rPr>
          <w:rFonts w:asciiTheme="minorHAnsi" w:hAnsiTheme="minorHAnsi" w:cstheme="minorHAnsi"/>
          <w:b w:val="0"/>
          <w:bCs w:val="0"/>
          <w:sz w:val="18"/>
          <w:szCs w:val="18"/>
        </w:rPr>
        <w:t>3</w:t>
      </w:r>
      <w:r w:rsidR="009E6824" w:rsidRPr="006478A3">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58983E96" w14:textId="77777777" w:rsidR="009E6824" w:rsidRPr="006478A3" w:rsidRDefault="00AB7325" w:rsidP="00AB7325">
      <w:pPr>
        <w:pStyle w:val="Tekstpodstawowy2"/>
        <w:spacing w:before="240"/>
        <w:ind w:firstLine="142"/>
        <w:rPr>
          <w:rFonts w:asciiTheme="minorHAnsi" w:hAnsiTheme="minorHAnsi" w:cstheme="minorHAnsi"/>
          <w:b w:val="0"/>
          <w:bCs w:val="0"/>
          <w:sz w:val="18"/>
          <w:szCs w:val="18"/>
        </w:rPr>
      </w:pPr>
      <w:r w:rsidRPr="006478A3">
        <w:rPr>
          <w:rFonts w:asciiTheme="minorHAnsi" w:hAnsiTheme="minorHAnsi" w:cstheme="minorHAnsi"/>
          <w:sz w:val="18"/>
          <w:szCs w:val="18"/>
        </w:rPr>
        <w:t xml:space="preserve">19. </w:t>
      </w:r>
      <w:r w:rsidR="009E6824" w:rsidRPr="006478A3">
        <w:rPr>
          <w:rFonts w:asciiTheme="minorHAnsi" w:hAnsiTheme="minorHAnsi" w:cstheme="minorHAnsi"/>
          <w:sz w:val="18"/>
          <w:szCs w:val="18"/>
        </w:rPr>
        <w:t>KRYTERIA WYBORU I SPOSÓB OCENY OFERT ORAZ UDZIELENIE ZAMÓWIENIA</w:t>
      </w:r>
    </w:p>
    <w:p w14:paraId="6BC49353" w14:textId="77777777" w:rsidR="00C13D2F" w:rsidRPr="006478A3" w:rsidRDefault="00C13D2F" w:rsidP="00C13D2F">
      <w:pPr>
        <w:tabs>
          <w:tab w:val="left" w:pos="284"/>
          <w:tab w:val="left" w:pos="1701"/>
        </w:tabs>
        <w:spacing w:before="120"/>
        <w:rPr>
          <w:rFonts w:asciiTheme="minorHAnsi" w:hAnsiTheme="minorHAnsi" w:cstheme="minorHAnsi"/>
          <w:b/>
          <w:bCs/>
          <w:sz w:val="18"/>
          <w:szCs w:val="18"/>
        </w:rPr>
      </w:pPr>
      <w:r w:rsidRPr="006478A3">
        <w:rPr>
          <w:rFonts w:asciiTheme="minorHAnsi" w:eastAsia="Arial Unicode MS" w:hAnsiTheme="minorHAnsi" w:cstheme="minorHAnsi"/>
          <w:b/>
          <w:bCs/>
          <w:sz w:val="18"/>
          <w:szCs w:val="18"/>
        </w:rPr>
        <w:t>19.1.</w:t>
      </w:r>
      <w:r w:rsidRPr="006478A3">
        <w:rPr>
          <w:rFonts w:asciiTheme="minorHAnsi" w:hAnsiTheme="minorHAnsi" w:cstheme="minorHAnsi"/>
          <w:sz w:val="18"/>
          <w:szCs w:val="18"/>
        </w:rPr>
        <w:t xml:space="preserve"> Cena ofertowa – </w:t>
      </w:r>
      <w:r w:rsidRPr="006478A3">
        <w:rPr>
          <w:rFonts w:asciiTheme="minorHAnsi" w:hAnsiTheme="minorHAnsi" w:cstheme="minorHAnsi"/>
          <w:b/>
          <w:bCs/>
          <w:sz w:val="18"/>
          <w:szCs w:val="18"/>
        </w:rPr>
        <w:t>100% = 100pkt</w:t>
      </w:r>
      <w:r w:rsidRPr="006478A3">
        <w:rPr>
          <w:rFonts w:asciiTheme="minorHAnsi" w:hAnsiTheme="minorHAnsi" w:cstheme="minorHAnsi"/>
          <w:b/>
          <w:bCs/>
          <w:sz w:val="18"/>
          <w:szCs w:val="18"/>
        </w:rPr>
        <w:tab/>
      </w:r>
      <w:r w:rsidRPr="006478A3">
        <w:rPr>
          <w:rFonts w:asciiTheme="minorHAnsi" w:hAnsiTheme="minorHAnsi" w:cstheme="minorHAnsi"/>
          <w:b/>
          <w:bCs/>
          <w:sz w:val="18"/>
          <w:szCs w:val="18"/>
        </w:rPr>
        <w:tab/>
      </w:r>
    </w:p>
    <w:p w14:paraId="6F54CCCA" w14:textId="77777777" w:rsidR="00C13D2F" w:rsidRPr="006478A3" w:rsidRDefault="00C13D2F" w:rsidP="00C13D2F">
      <w:pPr>
        <w:spacing w:before="120"/>
        <w:jc w:val="both"/>
        <w:rPr>
          <w:rFonts w:asciiTheme="minorHAnsi" w:hAnsiTheme="minorHAnsi" w:cstheme="minorHAnsi"/>
          <w:sz w:val="18"/>
          <w:szCs w:val="18"/>
          <w:u w:val="single"/>
        </w:rPr>
      </w:pPr>
      <w:r w:rsidRPr="006478A3">
        <w:rPr>
          <w:rFonts w:asciiTheme="minorHAnsi" w:hAnsiTheme="minorHAnsi" w:cstheme="minorHAnsi"/>
          <w:sz w:val="18"/>
          <w:szCs w:val="18"/>
          <w:u w:val="single"/>
        </w:rPr>
        <w:t>19.2. Cena ofertowa – C</w:t>
      </w:r>
    </w:p>
    <w:p w14:paraId="2341421E" w14:textId="77777777" w:rsidR="00C13D2F" w:rsidRPr="006478A3" w:rsidRDefault="00C13D2F" w:rsidP="000351F3">
      <w:pPr>
        <w:numPr>
          <w:ilvl w:val="0"/>
          <w:numId w:val="56"/>
        </w:numPr>
        <w:tabs>
          <w:tab w:val="num" w:pos="993"/>
        </w:tabs>
        <w:ind w:left="0" w:firstLine="0"/>
        <w:jc w:val="both"/>
        <w:rPr>
          <w:rFonts w:asciiTheme="minorHAnsi" w:hAnsiTheme="minorHAnsi" w:cstheme="minorHAnsi"/>
          <w:sz w:val="18"/>
          <w:szCs w:val="18"/>
        </w:rPr>
      </w:pPr>
      <w:r w:rsidRPr="006478A3">
        <w:rPr>
          <w:rFonts w:asciiTheme="minorHAnsi" w:hAnsiTheme="minorHAnsi" w:cstheme="minorHAnsi"/>
          <w:sz w:val="18"/>
          <w:szCs w:val="18"/>
        </w:rPr>
        <w:t xml:space="preserve">przyjmuje się, że najwyższą ilość punktów, tj. 100 punktów, otrzyma najniższa wśród cen zawartych </w:t>
      </w:r>
      <w:r w:rsidRPr="006478A3">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19923F8F" w14:textId="77777777" w:rsidR="00C13D2F" w:rsidRPr="006478A3" w:rsidRDefault="00C13D2F" w:rsidP="000351F3">
      <w:pPr>
        <w:numPr>
          <w:ilvl w:val="0"/>
          <w:numId w:val="56"/>
        </w:numPr>
        <w:tabs>
          <w:tab w:val="num" w:pos="993"/>
        </w:tabs>
        <w:ind w:left="0" w:firstLine="0"/>
        <w:jc w:val="both"/>
        <w:rPr>
          <w:rFonts w:asciiTheme="minorHAnsi" w:hAnsiTheme="minorHAnsi" w:cstheme="minorHAnsi"/>
          <w:sz w:val="18"/>
          <w:szCs w:val="18"/>
        </w:rPr>
      </w:pPr>
      <w:r w:rsidRPr="006478A3">
        <w:rPr>
          <w:rFonts w:asciiTheme="minorHAnsi" w:hAnsiTheme="minorHAnsi" w:cstheme="minorHAnsi"/>
          <w:spacing w:val="-5"/>
          <w:sz w:val="18"/>
          <w:szCs w:val="18"/>
        </w:rPr>
        <w:t>ceny w  pozostałych  ofertach  punktowane będą w oparciu o następujący wzór:</w:t>
      </w:r>
    </w:p>
    <w:p w14:paraId="1A9D0F71" w14:textId="77777777" w:rsidR="00C13D2F" w:rsidRPr="006478A3" w:rsidRDefault="00C13D2F" w:rsidP="00C13D2F">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E72AA6" w:rsidRPr="006478A3" w14:paraId="51C871ED" w14:textId="77777777" w:rsidTr="00975F44">
        <w:trPr>
          <w:cantSplit/>
          <w:jc w:val="center"/>
        </w:trPr>
        <w:tc>
          <w:tcPr>
            <w:tcW w:w="795" w:type="dxa"/>
            <w:vMerge w:val="restart"/>
            <w:vAlign w:val="center"/>
          </w:tcPr>
          <w:p w14:paraId="16662843" w14:textId="77777777" w:rsidR="00C13D2F" w:rsidRPr="006478A3" w:rsidRDefault="00C13D2F" w:rsidP="00975F44">
            <w:pPr>
              <w:jc w:val="right"/>
              <w:rPr>
                <w:rFonts w:asciiTheme="minorHAnsi" w:hAnsiTheme="minorHAnsi" w:cstheme="minorHAnsi"/>
                <w:sz w:val="18"/>
                <w:szCs w:val="18"/>
              </w:rPr>
            </w:pPr>
            <w:r w:rsidRPr="006478A3">
              <w:rPr>
                <w:rFonts w:asciiTheme="minorHAnsi" w:hAnsiTheme="minorHAnsi" w:cstheme="minorHAnsi"/>
                <w:sz w:val="18"/>
                <w:szCs w:val="18"/>
              </w:rPr>
              <w:t>C =</w:t>
            </w:r>
          </w:p>
        </w:tc>
        <w:tc>
          <w:tcPr>
            <w:tcW w:w="793" w:type="dxa"/>
            <w:tcBorders>
              <w:bottom w:val="single" w:sz="6" w:space="0" w:color="auto"/>
            </w:tcBorders>
            <w:vAlign w:val="bottom"/>
          </w:tcPr>
          <w:p w14:paraId="68234D62" w14:textId="77777777" w:rsidR="00C13D2F" w:rsidRPr="006478A3" w:rsidRDefault="00C13D2F" w:rsidP="00975F44">
            <w:pPr>
              <w:jc w:val="center"/>
              <w:rPr>
                <w:rFonts w:asciiTheme="minorHAnsi" w:hAnsiTheme="minorHAnsi" w:cstheme="minorHAnsi"/>
                <w:sz w:val="18"/>
                <w:szCs w:val="18"/>
              </w:rPr>
            </w:pPr>
            <w:proofErr w:type="spellStart"/>
            <w:r w:rsidRPr="006478A3">
              <w:rPr>
                <w:rFonts w:asciiTheme="minorHAnsi" w:hAnsiTheme="minorHAnsi" w:cstheme="minorHAnsi"/>
                <w:sz w:val="18"/>
                <w:szCs w:val="18"/>
              </w:rPr>
              <w:t>C</w:t>
            </w:r>
            <w:r w:rsidRPr="006478A3">
              <w:rPr>
                <w:rFonts w:asciiTheme="minorHAnsi" w:hAnsiTheme="minorHAnsi" w:cstheme="minorHAnsi"/>
                <w:sz w:val="18"/>
                <w:szCs w:val="18"/>
                <w:vertAlign w:val="subscript"/>
              </w:rPr>
              <w:t>min</w:t>
            </w:r>
            <w:proofErr w:type="spellEnd"/>
          </w:p>
        </w:tc>
        <w:tc>
          <w:tcPr>
            <w:tcW w:w="850" w:type="dxa"/>
            <w:vMerge w:val="restart"/>
            <w:vAlign w:val="center"/>
          </w:tcPr>
          <w:p w14:paraId="2D5C878A" w14:textId="77777777" w:rsidR="00C13D2F" w:rsidRPr="006478A3" w:rsidRDefault="00C13D2F" w:rsidP="00975F44">
            <w:pPr>
              <w:rPr>
                <w:rFonts w:asciiTheme="minorHAnsi" w:hAnsiTheme="minorHAnsi" w:cstheme="minorHAnsi"/>
                <w:sz w:val="18"/>
                <w:szCs w:val="18"/>
              </w:rPr>
            </w:pPr>
            <w:r w:rsidRPr="006478A3">
              <w:rPr>
                <w:rFonts w:asciiTheme="minorHAnsi" w:hAnsiTheme="minorHAnsi" w:cstheme="minorHAnsi"/>
                <w:sz w:val="18"/>
                <w:szCs w:val="18"/>
              </w:rPr>
              <w:t>× 100</w:t>
            </w:r>
          </w:p>
        </w:tc>
      </w:tr>
      <w:tr w:rsidR="00C13D2F" w:rsidRPr="006478A3" w14:paraId="60C37941" w14:textId="77777777" w:rsidTr="00975F44">
        <w:trPr>
          <w:cantSplit/>
          <w:jc w:val="center"/>
        </w:trPr>
        <w:tc>
          <w:tcPr>
            <w:tcW w:w="795" w:type="dxa"/>
            <w:vMerge/>
          </w:tcPr>
          <w:p w14:paraId="11C7852A" w14:textId="77777777" w:rsidR="00C13D2F" w:rsidRPr="006478A3" w:rsidRDefault="00C13D2F" w:rsidP="00975F44">
            <w:pPr>
              <w:rPr>
                <w:rFonts w:asciiTheme="minorHAnsi" w:hAnsiTheme="minorHAnsi" w:cstheme="minorHAnsi"/>
                <w:sz w:val="18"/>
                <w:szCs w:val="18"/>
              </w:rPr>
            </w:pPr>
          </w:p>
        </w:tc>
        <w:tc>
          <w:tcPr>
            <w:tcW w:w="793" w:type="dxa"/>
            <w:tcBorders>
              <w:top w:val="single" w:sz="6" w:space="0" w:color="auto"/>
            </w:tcBorders>
          </w:tcPr>
          <w:p w14:paraId="2E4C5D99" w14:textId="77777777" w:rsidR="00C13D2F" w:rsidRPr="006478A3" w:rsidRDefault="00C13D2F" w:rsidP="00975F44">
            <w:pPr>
              <w:jc w:val="center"/>
              <w:rPr>
                <w:rFonts w:asciiTheme="minorHAnsi" w:hAnsiTheme="minorHAnsi" w:cstheme="minorHAnsi"/>
                <w:sz w:val="18"/>
                <w:szCs w:val="18"/>
              </w:rPr>
            </w:pPr>
            <w:proofErr w:type="spellStart"/>
            <w:r w:rsidRPr="006478A3">
              <w:rPr>
                <w:rFonts w:asciiTheme="minorHAnsi" w:hAnsiTheme="minorHAnsi" w:cstheme="minorHAnsi"/>
                <w:sz w:val="18"/>
                <w:szCs w:val="18"/>
              </w:rPr>
              <w:t>C</w:t>
            </w:r>
            <w:r w:rsidRPr="006478A3">
              <w:rPr>
                <w:rFonts w:asciiTheme="minorHAnsi" w:hAnsiTheme="minorHAnsi" w:cstheme="minorHAnsi"/>
                <w:sz w:val="18"/>
                <w:szCs w:val="18"/>
                <w:vertAlign w:val="subscript"/>
              </w:rPr>
              <w:t>x</w:t>
            </w:r>
            <w:proofErr w:type="spellEnd"/>
          </w:p>
        </w:tc>
        <w:tc>
          <w:tcPr>
            <w:tcW w:w="850" w:type="dxa"/>
            <w:vMerge/>
          </w:tcPr>
          <w:p w14:paraId="42AF790B" w14:textId="77777777" w:rsidR="00C13D2F" w:rsidRPr="006478A3" w:rsidRDefault="00C13D2F" w:rsidP="00975F44">
            <w:pPr>
              <w:rPr>
                <w:rFonts w:asciiTheme="minorHAnsi" w:hAnsiTheme="minorHAnsi" w:cstheme="minorHAnsi"/>
                <w:sz w:val="18"/>
                <w:szCs w:val="18"/>
              </w:rPr>
            </w:pPr>
          </w:p>
        </w:tc>
      </w:tr>
    </w:tbl>
    <w:p w14:paraId="460F9FC9" w14:textId="77777777" w:rsidR="00C13D2F" w:rsidRPr="006478A3" w:rsidRDefault="00C13D2F" w:rsidP="00C13D2F">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E72AA6" w:rsidRPr="006478A3" w14:paraId="60BA6E2E" w14:textId="77777777" w:rsidTr="00975F44">
        <w:trPr>
          <w:trHeight w:val="289"/>
          <w:jc w:val="center"/>
        </w:trPr>
        <w:tc>
          <w:tcPr>
            <w:tcW w:w="709" w:type="dxa"/>
            <w:vAlign w:val="center"/>
          </w:tcPr>
          <w:p w14:paraId="6071AE72" w14:textId="77777777" w:rsidR="00C13D2F" w:rsidRPr="006478A3" w:rsidRDefault="00C13D2F" w:rsidP="00975F44">
            <w:pPr>
              <w:rPr>
                <w:rFonts w:asciiTheme="minorHAnsi" w:hAnsiTheme="minorHAnsi" w:cstheme="minorHAnsi"/>
                <w:sz w:val="18"/>
                <w:szCs w:val="18"/>
              </w:rPr>
            </w:pPr>
          </w:p>
        </w:tc>
        <w:tc>
          <w:tcPr>
            <w:tcW w:w="8445" w:type="dxa"/>
            <w:gridSpan w:val="3"/>
            <w:vAlign w:val="center"/>
          </w:tcPr>
          <w:p w14:paraId="043E2FBF" w14:textId="77777777" w:rsidR="00C13D2F" w:rsidRPr="006478A3" w:rsidRDefault="00C13D2F" w:rsidP="00975F44">
            <w:pPr>
              <w:rPr>
                <w:rFonts w:asciiTheme="minorHAnsi" w:hAnsiTheme="minorHAnsi" w:cstheme="minorHAnsi"/>
                <w:sz w:val="18"/>
                <w:szCs w:val="18"/>
              </w:rPr>
            </w:pPr>
            <w:r w:rsidRPr="006478A3">
              <w:rPr>
                <w:rFonts w:asciiTheme="minorHAnsi" w:hAnsiTheme="minorHAnsi" w:cstheme="minorHAnsi"/>
                <w:sz w:val="18"/>
                <w:szCs w:val="18"/>
              </w:rPr>
              <w:t>gdzie:</w:t>
            </w:r>
          </w:p>
        </w:tc>
      </w:tr>
      <w:tr w:rsidR="00E72AA6" w:rsidRPr="006478A3" w14:paraId="0A479139" w14:textId="77777777" w:rsidTr="00975F44">
        <w:trPr>
          <w:jc w:val="center"/>
        </w:trPr>
        <w:tc>
          <w:tcPr>
            <w:tcW w:w="709" w:type="dxa"/>
            <w:vAlign w:val="center"/>
          </w:tcPr>
          <w:p w14:paraId="6B21B299" w14:textId="77777777" w:rsidR="00C13D2F" w:rsidRPr="006478A3" w:rsidRDefault="00C13D2F" w:rsidP="00975F44">
            <w:pPr>
              <w:rPr>
                <w:rFonts w:asciiTheme="minorHAnsi" w:hAnsiTheme="minorHAnsi" w:cstheme="minorHAnsi"/>
                <w:sz w:val="18"/>
                <w:szCs w:val="18"/>
              </w:rPr>
            </w:pPr>
          </w:p>
        </w:tc>
        <w:tc>
          <w:tcPr>
            <w:tcW w:w="530" w:type="dxa"/>
            <w:vAlign w:val="center"/>
          </w:tcPr>
          <w:p w14:paraId="06CD9A43" w14:textId="77777777" w:rsidR="00C13D2F" w:rsidRPr="006478A3" w:rsidRDefault="00C13D2F" w:rsidP="00975F44">
            <w:pPr>
              <w:rPr>
                <w:rFonts w:asciiTheme="minorHAnsi" w:hAnsiTheme="minorHAnsi" w:cstheme="minorHAnsi"/>
                <w:iCs/>
                <w:sz w:val="18"/>
                <w:szCs w:val="18"/>
              </w:rPr>
            </w:pPr>
            <w:r w:rsidRPr="006478A3">
              <w:rPr>
                <w:rFonts w:asciiTheme="minorHAnsi" w:hAnsiTheme="minorHAnsi" w:cstheme="minorHAnsi"/>
                <w:iCs/>
                <w:sz w:val="18"/>
                <w:szCs w:val="18"/>
              </w:rPr>
              <w:t>C</w:t>
            </w:r>
          </w:p>
        </w:tc>
        <w:tc>
          <w:tcPr>
            <w:tcW w:w="284" w:type="dxa"/>
            <w:vAlign w:val="center"/>
          </w:tcPr>
          <w:p w14:paraId="18A3A76D" w14:textId="77777777" w:rsidR="00C13D2F" w:rsidRPr="006478A3" w:rsidRDefault="00C13D2F" w:rsidP="00975F44">
            <w:pPr>
              <w:rPr>
                <w:rFonts w:asciiTheme="minorHAnsi" w:hAnsiTheme="minorHAnsi" w:cstheme="minorHAnsi"/>
                <w:sz w:val="18"/>
                <w:szCs w:val="18"/>
              </w:rPr>
            </w:pPr>
            <w:r w:rsidRPr="006478A3">
              <w:rPr>
                <w:rFonts w:asciiTheme="minorHAnsi" w:hAnsiTheme="minorHAnsi" w:cstheme="minorHAnsi"/>
                <w:sz w:val="18"/>
                <w:szCs w:val="18"/>
              </w:rPr>
              <w:t>–</w:t>
            </w:r>
          </w:p>
        </w:tc>
        <w:tc>
          <w:tcPr>
            <w:tcW w:w="7631" w:type="dxa"/>
            <w:vAlign w:val="center"/>
          </w:tcPr>
          <w:p w14:paraId="595AC515" w14:textId="77777777" w:rsidR="00C13D2F" w:rsidRPr="006478A3" w:rsidRDefault="00C13D2F" w:rsidP="00975F44">
            <w:pPr>
              <w:rPr>
                <w:rFonts w:asciiTheme="minorHAnsi" w:hAnsiTheme="minorHAnsi" w:cstheme="minorHAnsi"/>
                <w:sz w:val="18"/>
                <w:szCs w:val="18"/>
              </w:rPr>
            </w:pPr>
            <w:r w:rsidRPr="006478A3">
              <w:rPr>
                <w:rFonts w:asciiTheme="minorHAnsi" w:hAnsiTheme="minorHAnsi" w:cstheme="minorHAnsi"/>
                <w:sz w:val="18"/>
                <w:szCs w:val="18"/>
              </w:rPr>
              <w:t>ilość punktów przyznana ofercie w kryterium  „Cena ofertowa”</w:t>
            </w:r>
          </w:p>
        </w:tc>
      </w:tr>
      <w:tr w:rsidR="00E72AA6" w:rsidRPr="006478A3" w14:paraId="5B89DB0D" w14:textId="77777777" w:rsidTr="00975F44">
        <w:trPr>
          <w:jc w:val="center"/>
        </w:trPr>
        <w:tc>
          <w:tcPr>
            <w:tcW w:w="709" w:type="dxa"/>
            <w:vAlign w:val="center"/>
          </w:tcPr>
          <w:p w14:paraId="769ADBF8" w14:textId="77777777" w:rsidR="00C13D2F" w:rsidRPr="006478A3" w:rsidRDefault="00C13D2F" w:rsidP="00975F44">
            <w:pPr>
              <w:rPr>
                <w:rFonts w:asciiTheme="minorHAnsi" w:hAnsiTheme="minorHAnsi" w:cstheme="minorHAnsi"/>
                <w:sz w:val="18"/>
                <w:szCs w:val="18"/>
              </w:rPr>
            </w:pPr>
          </w:p>
        </w:tc>
        <w:tc>
          <w:tcPr>
            <w:tcW w:w="530" w:type="dxa"/>
            <w:vAlign w:val="center"/>
          </w:tcPr>
          <w:p w14:paraId="2DF5B600" w14:textId="77777777" w:rsidR="00C13D2F" w:rsidRPr="006478A3" w:rsidRDefault="00C13D2F" w:rsidP="00975F44">
            <w:pPr>
              <w:rPr>
                <w:rFonts w:asciiTheme="minorHAnsi" w:hAnsiTheme="minorHAnsi" w:cstheme="minorHAnsi"/>
                <w:iCs/>
                <w:sz w:val="18"/>
                <w:szCs w:val="18"/>
              </w:rPr>
            </w:pPr>
            <w:proofErr w:type="spellStart"/>
            <w:r w:rsidRPr="006478A3">
              <w:rPr>
                <w:rFonts w:asciiTheme="minorHAnsi" w:hAnsiTheme="minorHAnsi" w:cstheme="minorHAnsi"/>
                <w:iCs/>
                <w:sz w:val="18"/>
                <w:szCs w:val="18"/>
              </w:rPr>
              <w:t>C</w:t>
            </w:r>
            <w:r w:rsidRPr="006478A3">
              <w:rPr>
                <w:rFonts w:asciiTheme="minorHAnsi" w:hAnsiTheme="minorHAnsi" w:cstheme="minorHAnsi"/>
                <w:iCs/>
                <w:sz w:val="18"/>
                <w:szCs w:val="18"/>
                <w:vertAlign w:val="subscript"/>
              </w:rPr>
              <w:t>min</w:t>
            </w:r>
            <w:proofErr w:type="spellEnd"/>
          </w:p>
        </w:tc>
        <w:tc>
          <w:tcPr>
            <w:tcW w:w="284" w:type="dxa"/>
            <w:vAlign w:val="center"/>
          </w:tcPr>
          <w:p w14:paraId="4653F00C" w14:textId="77777777" w:rsidR="00C13D2F" w:rsidRPr="006478A3" w:rsidRDefault="00C13D2F" w:rsidP="00975F44">
            <w:pPr>
              <w:rPr>
                <w:rFonts w:asciiTheme="minorHAnsi" w:hAnsiTheme="minorHAnsi" w:cstheme="minorHAnsi"/>
                <w:sz w:val="18"/>
                <w:szCs w:val="18"/>
              </w:rPr>
            </w:pPr>
            <w:r w:rsidRPr="006478A3">
              <w:rPr>
                <w:rFonts w:asciiTheme="minorHAnsi" w:hAnsiTheme="minorHAnsi" w:cstheme="minorHAnsi"/>
                <w:sz w:val="18"/>
                <w:szCs w:val="18"/>
              </w:rPr>
              <w:t>–</w:t>
            </w:r>
          </w:p>
        </w:tc>
        <w:tc>
          <w:tcPr>
            <w:tcW w:w="7631" w:type="dxa"/>
            <w:vAlign w:val="center"/>
          </w:tcPr>
          <w:p w14:paraId="1D2CD23B" w14:textId="77777777" w:rsidR="00C13D2F" w:rsidRPr="006478A3" w:rsidRDefault="00C13D2F" w:rsidP="00975F44">
            <w:pPr>
              <w:rPr>
                <w:rFonts w:asciiTheme="minorHAnsi" w:hAnsiTheme="minorHAnsi" w:cstheme="minorHAnsi"/>
                <w:sz w:val="18"/>
                <w:szCs w:val="18"/>
              </w:rPr>
            </w:pPr>
            <w:r w:rsidRPr="006478A3">
              <w:rPr>
                <w:rFonts w:asciiTheme="minorHAnsi" w:hAnsiTheme="minorHAnsi" w:cstheme="minorHAnsi"/>
                <w:sz w:val="18"/>
                <w:szCs w:val="18"/>
              </w:rPr>
              <w:t>Najniższa cena brutto wśród ocenianych ofert</w:t>
            </w:r>
          </w:p>
        </w:tc>
      </w:tr>
      <w:tr w:rsidR="00E72AA6" w:rsidRPr="006478A3" w14:paraId="4EF8AFAA" w14:textId="77777777" w:rsidTr="00975F44">
        <w:trPr>
          <w:trHeight w:val="152"/>
          <w:jc w:val="center"/>
        </w:trPr>
        <w:tc>
          <w:tcPr>
            <w:tcW w:w="709" w:type="dxa"/>
            <w:vAlign w:val="center"/>
          </w:tcPr>
          <w:p w14:paraId="52A575B6" w14:textId="77777777" w:rsidR="00C13D2F" w:rsidRPr="006478A3" w:rsidRDefault="00C13D2F" w:rsidP="00975F44">
            <w:pPr>
              <w:rPr>
                <w:rFonts w:asciiTheme="minorHAnsi" w:hAnsiTheme="minorHAnsi" w:cstheme="minorHAnsi"/>
                <w:sz w:val="18"/>
                <w:szCs w:val="18"/>
              </w:rPr>
            </w:pPr>
          </w:p>
        </w:tc>
        <w:tc>
          <w:tcPr>
            <w:tcW w:w="530" w:type="dxa"/>
          </w:tcPr>
          <w:p w14:paraId="30A1A7DA" w14:textId="77777777" w:rsidR="00C13D2F" w:rsidRPr="006478A3" w:rsidRDefault="00C13D2F" w:rsidP="00975F44">
            <w:pPr>
              <w:rPr>
                <w:rFonts w:asciiTheme="minorHAnsi" w:hAnsiTheme="minorHAnsi" w:cstheme="minorHAnsi"/>
                <w:iCs/>
                <w:sz w:val="18"/>
                <w:szCs w:val="18"/>
              </w:rPr>
            </w:pPr>
            <w:proofErr w:type="spellStart"/>
            <w:r w:rsidRPr="006478A3">
              <w:rPr>
                <w:rFonts w:asciiTheme="minorHAnsi" w:hAnsiTheme="minorHAnsi" w:cstheme="minorHAnsi"/>
                <w:iCs/>
                <w:sz w:val="18"/>
                <w:szCs w:val="18"/>
              </w:rPr>
              <w:t>C</w:t>
            </w:r>
            <w:r w:rsidRPr="006478A3">
              <w:rPr>
                <w:rFonts w:asciiTheme="minorHAnsi" w:hAnsiTheme="minorHAnsi" w:cstheme="minorHAnsi"/>
                <w:iCs/>
                <w:sz w:val="18"/>
                <w:szCs w:val="18"/>
                <w:vertAlign w:val="subscript"/>
              </w:rPr>
              <w:t>x</w:t>
            </w:r>
            <w:proofErr w:type="spellEnd"/>
          </w:p>
        </w:tc>
        <w:tc>
          <w:tcPr>
            <w:tcW w:w="284" w:type="dxa"/>
          </w:tcPr>
          <w:p w14:paraId="44B11CC7" w14:textId="77777777" w:rsidR="00C13D2F" w:rsidRPr="006478A3" w:rsidRDefault="00C13D2F" w:rsidP="00975F44">
            <w:pPr>
              <w:rPr>
                <w:rFonts w:asciiTheme="minorHAnsi" w:hAnsiTheme="minorHAnsi" w:cstheme="minorHAnsi"/>
                <w:sz w:val="18"/>
                <w:szCs w:val="18"/>
              </w:rPr>
            </w:pPr>
            <w:r w:rsidRPr="006478A3">
              <w:rPr>
                <w:rFonts w:asciiTheme="minorHAnsi" w:hAnsiTheme="minorHAnsi" w:cstheme="minorHAnsi"/>
                <w:sz w:val="18"/>
                <w:szCs w:val="18"/>
              </w:rPr>
              <w:t>–</w:t>
            </w:r>
          </w:p>
        </w:tc>
        <w:tc>
          <w:tcPr>
            <w:tcW w:w="7631" w:type="dxa"/>
            <w:vAlign w:val="center"/>
          </w:tcPr>
          <w:p w14:paraId="59A9DC2D" w14:textId="77777777" w:rsidR="00C13D2F" w:rsidRPr="006478A3" w:rsidRDefault="00C13D2F" w:rsidP="00975F44">
            <w:pPr>
              <w:rPr>
                <w:rFonts w:asciiTheme="minorHAnsi" w:hAnsiTheme="minorHAnsi" w:cstheme="minorHAnsi"/>
                <w:sz w:val="18"/>
                <w:szCs w:val="18"/>
              </w:rPr>
            </w:pPr>
            <w:r w:rsidRPr="006478A3">
              <w:rPr>
                <w:rFonts w:asciiTheme="minorHAnsi" w:hAnsiTheme="minorHAnsi" w:cstheme="minorHAnsi"/>
                <w:sz w:val="18"/>
                <w:szCs w:val="18"/>
              </w:rPr>
              <w:t>cena brutto ocenianej oferty</w:t>
            </w:r>
          </w:p>
          <w:p w14:paraId="64709B0A" w14:textId="77777777" w:rsidR="00C13D2F" w:rsidRPr="006478A3" w:rsidRDefault="00C13D2F" w:rsidP="00975F44">
            <w:pPr>
              <w:rPr>
                <w:rFonts w:asciiTheme="minorHAnsi" w:hAnsiTheme="minorHAnsi" w:cstheme="minorHAnsi"/>
                <w:sz w:val="18"/>
                <w:szCs w:val="18"/>
              </w:rPr>
            </w:pPr>
          </w:p>
        </w:tc>
      </w:tr>
    </w:tbl>
    <w:p w14:paraId="3577EF37" w14:textId="77777777" w:rsidR="00C13D2F" w:rsidRPr="006478A3" w:rsidRDefault="00C13D2F" w:rsidP="00C13D2F">
      <w:pPr>
        <w:spacing w:before="120"/>
        <w:jc w:val="both"/>
        <w:rPr>
          <w:rFonts w:asciiTheme="minorHAnsi" w:eastAsia="Arial Unicode MS" w:hAnsiTheme="minorHAnsi" w:cstheme="minorHAnsi"/>
          <w:sz w:val="18"/>
          <w:szCs w:val="18"/>
        </w:rPr>
      </w:pPr>
      <w:r w:rsidRPr="006478A3">
        <w:rPr>
          <w:rFonts w:asciiTheme="minorHAnsi" w:eastAsia="Arial Unicode MS" w:hAnsiTheme="minorHAnsi" w:cstheme="minorHAnsi"/>
          <w:sz w:val="18"/>
          <w:szCs w:val="18"/>
        </w:rPr>
        <w:t xml:space="preserve">19.3.Zamawiający wybiera ofertę najkorzystniejszą na podstawie kryteriów oceny ofert określonych w specyfikacji warunków zamówienia. </w:t>
      </w:r>
    </w:p>
    <w:p w14:paraId="5520DE61" w14:textId="77777777" w:rsidR="00C13D2F" w:rsidRPr="006478A3" w:rsidRDefault="00C13D2F" w:rsidP="00C13D2F">
      <w:pPr>
        <w:spacing w:before="120"/>
        <w:jc w:val="both"/>
        <w:rPr>
          <w:rFonts w:asciiTheme="minorHAnsi" w:eastAsia="Arial Unicode MS" w:hAnsiTheme="minorHAnsi" w:cstheme="minorHAnsi"/>
          <w:sz w:val="18"/>
          <w:szCs w:val="18"/>
        </w:rPr>
      </w:pPr>
      <w:r w:rsidRPr="006478A3">
        <w:rPr>
          <w:rFonts w:asciiTheme="minorHAnsi" w:eastAsia="Arial Unicode MS" w:hAnsiTheme="minorHAnsi" w:cstheme="minorHAnsi"/>
          <w:sz w:val="18"/>
          <w:szCs w:val="18"/>
        </w:rPr>
        <w:t>19.4.Za ofertę najkorzystniejszą zostanie uznana oferta, która uzyskała najwyższą sumaryczną liczbę punktów po zastosowaniu wszystkich kryteriów oceny ofert.</w:t>
      </w:r>
    </w:p>
    <w:p w14:paraId="6900216D" w14:textId="77777777" w:rsidR="00C13D2F" w:rsidRPr="006478A3" w:rsidRDefault="00C13D2F" w:rsidP="00C13D2F">
      <w:pPr>
        <w:spacing w:before="120"/>
        <w:jc w:val="both"/>
        <w:rPr>
          <w:rFonts w:asciiTheme="minorHAnsi" w:eastAsia="Arial Unicode MS" w:hAnsiTheme="minorHAnsi" w:cstheme="minorHAnsi"/>
          <w:sz w:val="18"/>
          <w:szCs w:val="18"/>
        </w:rPr>
      </w:pPr>
      <w:r w:rsidRPr="006478A3">
        <w:rPr>
          <w:rFonts w:asciiTheme="minorHAnsi" w:eastAsia="Arial Unicode MS" w:hAnsiTheme="minorHAnsi" w:cstheme="minorHAnsi"/>
          <w:sz w:val="18"/>
          <w:szCs w:val="18"/>
        </w:rPr>
        <w:t xml:space="preserve">19.5.W toku dokonywania oceny złożonych ofert Zamawiający, na podstawie art. 223 ust. 1 </w:t>
      </w:r>
      <w:proofErr w:type="spellStart"/>
      <w:r w:rsidRPr="006478A3">
        <w:rPr>
          <w:rFonts w:asciiTheme="minorHAnsi" w:eastAsia="Arial Unicode MS" w:hAnsiTheme="minorHAnsi" w:cstheme="minorHAnsi"/>
          <w:sz w:val="18"/>
          <w:szCs w:val="18"/>
        </w:rPr>
        <w:t>Pzp</w:t>
      </w:r>
      <w:proofErr w:type="spellEnd"/>
      <w:r w:rsidRPr="006478A3">
        <w:rPr>
          <w:rFonts w:asciiTheme="minorHAnsi" w:eastAsia="Arial Unicode MS" w:hAnsiTheme="minorHAnsi" w:cstheme="minorHAnsi"/>
          <w:sz w:val="18"/>
          <w:szCs w:val="18"/>
        </w:rPr>
        <w:t>, może żądać od Wykonawców wyjaśnień dotyczących treści złożonych ofert.</w:t>
      </w:r>
    </w:p>
    <w:p w14:paraId="450F4BE8" w14:textId="77777777" w:rsidR="00C13D2F" w:rsidRPr="006478A3" w:rsidRDefault="00C13D2F" w:rsidP="00C13D2F">
      <w:pPr>
        <w:spacing w:before="120"/>
        <w:jc w:val="both"/>
        <w:rPr>
          <w:rFonts w:asciiTheme="minorHAnsi" w:eastAsia="Arial Unicode MS" w:hAnsiTheme="minorHAnsi" w:cstheme="minorHAnsi"/>
          <w:sz w:val="18"/>
          <w:szCs w:val="18"/>
        </w:rPr>
      </w:pPr>
      <w:r w:rsidRPr="006478A3">
        <w:rPr>
          <w:rFonts w:asciiTheme="minorHAnsi" w:eastAsia="Arial Unicode MS" w:hAnsiTheme="minorHAnsi" w:cstheme="minorHAnsi"/>
          <w:sz w:val="18"/>
          <w:szCs w:val="18"/>
        </w:rPr>
        <w:t>19.6.Zamawiający wybiera najkorzystniejszą ofertę w terminie związania ofertą określonym w SWZ.</w:t>
      </w:r>
    </w:p>
    <w:p w14:paraId="76DFE00A" w14:textId="77777777" w:rsidR="00C13D2F" w:rsidRPr="006478A3" w:rsidRDefault="00C13D2F" w:rsidP="00C13D2F">
      <w:pPr>
        <w:spacing w:before="120"/>
        <w:jc w:val="both"/>
        <w:rPr>
          <w:rFonts w:asciiTheme="minorHAnsi" w:eastAsia="Arial Unicode MS" w:hAnsiTheme="minorHAnsi" w:cstheme="minorHAnsi"/>
          <w:sz w:val="18"/>
          <w:szCs w:val="18"/>
        </w:rPr>
      </w:pPr>
      <w:r w:rsidRPr="006478A3">
        <w:rPr>
          <w:rFonts w:asciiTheme="minorHAnsi" w:eastAsia="Arial Unicode MS" w:hAnsiTheme="minorHAnsi" w:cstheme="minorHAnsi"/>
          <w:sz w:val="18"/>
          <w:szCs w:val="18"/>
        </w:rPr>
        <w:t>19.7.Jeżeli termin związania ofertą upłynie przed wyborem najkorzystniejszej oferty, Zamawiający wezwie Wykonawcę, którego oferta otrzymała najwyższą ocenę, do wyrażenia, w wyznaczonym przez Zamawiającego terminie, pisemnej zgody na wybór jego oferty.</w:t>
      </w:r>
    </w:p>
    <w:p w14:paraId="05A2DAE5" w14:textId="77777777" w:rsidR="00C13D2F" w:rsidRPr="006478A3" w:rsidRDefault="00C13D2F" w:rsidP="00C13D2F">
      <w:pPr>
        <w:spacing w:before="120"/>
        <w:jc w:val="both"/>
        <w:rPr>
          <w:rFonts w:asciiTheme="minorHAnsi" w:eastAsia="Arial Unicode MS" w:hAnsiTheme="minorHAnsi" w:cstheme="minorHAnsi"/>
          <w:sz w:val="18"/>
          <w:szCs w:val="18"/>
        </w:rPr>
      </w:pPr>
      <w:r w:rsidRPr="006478A3">
        <w:rPr>
          <w:rFonts w:asciiTheme="minorHAnsi" w:eastAsia="Arial Unicode MS" w:hAnsiTheme="minorHAnsi" w:cstheme="minorHAnsi"/>
          <w:sz w:val="18"/>
          <w:szCs w:val="18"/>
        </w:rPr>
        <w:lastRenderedPageBreak/>
        <w:t>19.8.W przypadku braku zgody, o której mowa w pkt 18.3., oferta podlega odrzuceniu, a Zamawiający zwróci się o wyrażenie takiej zgody do kolejnego Wykonawcy, którego oferta została najwyżej oceniona, chyba że zachodzą przesłanki do unieważnienia postępowania.</w:t>
      </w:r>
    </w:p>
    <w:p w14:paraId="53B42F06" w14:textId="77777777" w:rsidR="00C13D2F" w:rsidRPr="006478A3" w:rsidRDefault="00C13D2F" w:rsidP="00C13D2F">
      <w:pPr>
        <w:spacing w:before="120"/>
        <w:jc w:val="both"/>
        <w:rPr>
          <w:rFonts w:asciiTheme="minorHAnsi" w:eastAsia="Arial Unicode MS" w:hAnsiTheme="minorHAnsi" w:cstheme="minorHAnsi"/>
          <w:sz w:val="18"/>
          <w:szCs w:val="18"/>
        </w:rPr>
      </w:pPr>
      <w:r w:rsidRPr="006478A3">
        <w:rPr>
          <w:rFonts w:asciiTheme="minorHAnsi" w:eastAsia="Arial Unicode MS" w:hAnsiTheme="minorHAnsi" w:cstheme="minorHAnsi"/>
          <w:sz w:val="18"/>
          <w:szCs w:val="18"/>
        </w:rPr>
        <w:t xml:space="preserve">19.9.Zamawiający odrzuci ofertę, jeżeli zaistnieją przypadki określone w art. 226 ust. 1 ustawy </w:t>
      </w:r>
      <w:proofErr w:type="spellStart"/>
      <w:r w:rsidRPr="006478A3">
        <w:rPr>
          <w:rFonts w:asciiTheme="minorHAnsi" w:eastAsia="Arial Unicode MS" w:hAnsiTheme="minorHAnsi" w:cstheme="minorHAnsi"/>
          <w:sz w:val="18"/>
          <w:szCs w:val="18"/>
        </w:rPr>
        <w:t>Pzp</w:t>
      </w:r>
      <w:proofErr w:type="spellEnd"/>
      <w:r w:rsidRPr="006478A3">
        <w:rPr>
          <w:rFonts w:asciiTheme="minorHAnsi" w:eastAsia="Arial Unicode MS" w:hAnsiTheme="minorHAnsi" w:cstheme="minorHAnsi"/>
          <w:sz w:val="18"/>
          <w:szCs w:val="18"/>
        </w:rPr>
        <w:t>.</w:t>
      </w:r>
    </w:p>
    <w:p w14:paraId="09A8ADD3" w14:textId="77777777" w:rsidR="009E6824" w:rsidRPr="006478A3" w:rsidRDefault="009B3453" w:rsidP="009B3453">
      <w:pPr>
        <w:spacing w:before="120"/>
        <w:ind w:left="142"/>
        <w:jc w:val="both"/>
        <w:rPr>
          <w:rFonts w:asciiTheme="minorHAnsi" w:eastAsia="Arial Unicode MS" w:hAnsiTheme="minorHAnsi" w:cstheme="minorHAnsi"/>
          <w:sz w:val="18"/>
          <w:szCs w:val="18"/>
        </w:rPr>
      </w:pPr>
      <w:r w:rsidRPr="006478A3">
        <w:rPr>
          <w:rFonts w:asciiTheme="minorHAnsi" w:hAnsiTheme="minorHAnsi" w:cstheme="minorHAnsi"/>
          <w:b/>
          <w:sz w:val="18"/>
          <w:szCs w:val="18"/>
          <w:lang w:eastAsia="ar-SA"/>
        </w:rPr>
        <w:t xml:space="preserve">20. </w:t>
      </w:r>
      <w:r w:rsidR="009E6824" w:rsidRPr="006478A3">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27213073" w14:textId="77777777" w:rsidR="009E6824" w:rsidRPr="006478A3" w:rsidRDefault="009B3453" w:rsidP="009B3453">
      <w:pPr>
        <w:spacing w:before="120"/>
        <w:ind w:left="180"/>
        <w:jc w:val="both"/>
        <w:rPr>
          <w:rFonts w:asciiTheme="minorHAnsi" w:eastAsia="Arial Unicode MS" w:hAnsiTheme="minorHAnsi" w:cstheme="minorHAnsi"/>
          <w:sz w:val="18"/>
          <w:szCs w:val="18"/>
        </w:rPr>
      </w:pPr>
      <w:r w:rsidRPr="006478A3">
        <w:rPr>
          <w:rFonts w:asciiTheme="minorHAnsi" w:hAnsiTheme="minorHAnsi" w:cstheme="minorHAnsi"/>
          <w:sz w:val="18"/>
          <w:szCs w:val="18"/>
        </w:rPr>
        <w:t xml:space="preserve">20.1. </w:t>
      </w:r>
      <w:r w:rsidR="009E6824" w:rsidRPr="006478A3">
        <w:rPr>
          <w:rFonts w:asciiTheme="minorHAnsi" w:hAnsiTheme="minorHAnsi" w:cstheme="minorHAnsi"/>
          <w:sz w:val="18"/>
          <w:szCs w:val="18"/>
        </w:rPr>
        <w:t>Niezwłocznie po wyborze najkorzystniejszej oferty Zamawiający informuje równocześnie Wykonawców, którzy złożyli ofertę o:</w:t>
      </w:r>
    </w:p>
    <w:p w14:paraId="3F4C797A" w14:textId="77777777" w:rsidR="009E6824" w:rsidRPr="006478A3"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6478A3">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3DD2505" w14:textId="77777777" w:rsidR="009E6824" w:rsidRPr="006478A3"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6478A3">
        <w:rPr>
          <w:rFonts w:asciiTheme="minorHAnsi" w:hAnsiTheme="minorHAnsi" w:cstheme="minorHAnsi"/>
          <w:sz w:val="18"/>
          <w:szCs w:val="18"/>
        </w:rPr>
        <w:t>Wykonawcach, których oferty zostały odrzucone,</w:t>
      </w:r>
    </w:p>
    <w:p w14:paraId="05E219A5" w14:textId="77777777" w:rsidR="009E6824" w:rsidRPr="006478A3" w:rsidRDefault="009E6824" w:rsidP="00BA624A">
      <w:pPr>
        <w:pStyle w:val="Akapitzlist"/>
        <w:suppressAutoHyphens/>
        <w:ind w:left="851"/>
        <w:jc w:val="both"/>
        <w:rPr>
          <w:rFonts w:asciiTheme="minorHAnsi" w:hAnsiTheme="minorHAnsi" w:cstheme="minorHAnsi"/>
          <w:sz w:val="18"/>
          <w:szCs w:val="18"/>
        </w:rPr>
      </w:pPr>
      <w:r w:rsidRPr="006478A3">
        <w:rPr>
          <w:rFonts w:asciiTheme="minorHAnsi" w:hAnsiTheme="minorHAnsi" w:cstheme="minorHAnsi"/>
          <w:sz w:val="18"/>
          <w:szCs w:val="18"/>
        </w:rPr>
        <w:t>– podając uzasadnienie faktyczne i prawne.</w:t>
      </w:r>
    </w:p>
    <w:p w14:paraId="4DFE86EA" w14:textId="77777777" w:rsidR="009E6824" w:rsidRPr="006478A3" w:rsidRDefault="009B3453" w:rsidP="009B3453">
      <w:pPr>
        <w:suppressAutoHyphens/>
        <w:spacing w:before="120"/>
        <w:ind w:left="180"/>
        <w:jc w:val="both"/>
        <w:rPr>
          <w:rFonts w:asciiTheme="minorHAnsi" w:hAnsiTheme="minorHAnsi" w:cstheme="minorHAnsi"/>
          <w:sz w:val="18"/>
          <w:szCs w:val="18"/>
        </w:rPr>
      </w:pPr>
      <w:r w:rsidRPr="006478A3">
        <w:rPr>
          <w:rFonts w:asciiTheme="minorHAnsi" w:hAnsiTheme="minorHAnsi" w:cstheme="minorHAnsi"/>
          <w:sz w:val="18"/>
          <w:szCs w:val="18"/>
        </w:rPr>
        <w:t>20.2.</w:t>
      </w:r>
      <w:r w:rsidR="009E6824" w:rsidRPr="006478A3">
        <w:rPr>
          <w:rFonts w:asciiTheme="minorHAnsi" w:hAnsiTheme="minorHAnsi" w:cstheme="minorHAnsi"/>
          <w:sz w:val="18"/>
          <w:szCs w:val="18"/>
        </w:rPr>
        <w:t xml:space="preserve">Zamawiający udostępnia niezwłocznie informacje, o których mowa w pkt </w:t>
      </w:r>
      <w:r w:rsidR="0039310E" w:rsidRPr="006478A3">
        <w:rPr>
          <w:rFonts w:asciiTheme="minorHAnsi" w:hAnsiTheme="minorHAnsi" w:cstheme="minorHAnsi"/>
          <w:sz w:val="18"/>
          <w:szCs w:val="18"/>
        </w:rPr>
        <w:t>20</w:t>
      </w:r>
      <w:r w:rsidR="009E6824" w:rsidRPr="006478A3">
        <w:rPr>
          <w:rFonts w:asciiTheme="minorHAnsi" w:hAnsiTheme="minorHAnsi" w:cstheme="minorHAnsi"/>
          <w:sz w:val="18"/>
          <w:szCs w:val="18"/>
        </w:rPr>
        <w:t xml:space="preserve">.1. </w:t>
      </w:r>
      <w:proofErr w:type="spellStart"/>
      <w:r w:rsidR="009E6824" w:rsidRPr="006478A3">
        <w:rPr>
          <w:rFonts w:asciiTheme="minorHAnsi" w:hAnsiTheme="minorHAnsi" w:cstheme="minorHAnsi"/>
          <w:sz w:val="18"/>
          <w:szCs w:val="18"/>
        </w:rPr>
        <w:t>ppkt</w:t>
      </w:r>
      <w:proofErr w:type="spellEnd"/>
      <w:r w:rsidR="009E6824" w:rsidRPr="006478A3">
        <w:rPr>
          <w:rFonts w:asciiTheme="minorHAnsi" w:hAnsiTheme="minorHAnsi" w:cstheme="minorHAnsi"/>
          <w:sz w:val="18"/>
          <w:szCs w:val="18"/>
        </w:rPr>
        <w:t xml:space="preserve"> 1 SWZ, na stronie internetowej prowadzonego postępowania.</w:t>
      </w:r>
    </w:p>
    <w:p w14:paraId="388A8CC9" w14:textId="77777777" w:rsidR="009E6824" w:rsidRPr="006478A3" w:rsidRDefault="009B3453" w:rsidP="009B3453">
      <w:pPr>
        <w:suppressAutoHyphens/>
        <w:spacing w:before="120"/>
        <w:ind w:left="180"/>
        <w:jc w:val="both"/>
        <w:rPr>
          <w:rFonts w:asciiTheme="minorHAnsi" w:hAnsiTheme="minorHAnsi" w:cstheme="minorHAnsi"/>
          <w:sz w:val="18"/>
          <w:szCs w:val="18"/>
        </w:rPr>
      </w:pPr>
      <w:r w:rsidRPr="006478A3">
        <w:rPr>
          <w:rFonts w:asciiTheme="minorHAnsi" w:hAnsiTheme="minorHAnsi" w:cstheme="minorHAnsi"/>
          <w:sz w:val="18"/>
          <w:szCs w:val="18"/>
        </w:rPr>
        <w:t>20.3.</w:t>
      </w:r>
      <w:r w:rsidR="009E6824" w:rsidRPr="006478A3">
        <w:rPr>
          <w:rFonts w:asciiTheme="minorHAnsi" w:hAnsiTheme="minorHAnsi" w:cstheme="minorHAnsi"/>
          <w:sz w:val="18"/>
          <w:szCs w:val="18"/>
        </w:rPr>
        <w:t>Zamawiający może nie ujawniać in</w:t>
      </w:r>
      <w:r w:rsidR="0039310E" w:rsidRPr="006478A3">
        <w:rPr>
          <w:rFonts w:asciiTheme="minorHAnsi" w:hAnsiTheme="minorHAnsi" w:cstheme="minorHAnsi"/>
          <w:sz w:val="18"/>
          <w:szCs w:val="18"/>
        </w:rPr>
        <w:t>formacji, o których mowa w pkt 20</w:t>
      </w:r>
      <w:r w:rsidR="009E6824" w:rsidRPr="006478A3">
        <w:rPr>
          <w:rFonts w:asciiTheme="minorHAnsi" w:hAnsiTheme="minorHAnsi" w:cstheme="minorHAnsi"/>
          <w:sz w:val="18"/>
          <w:szCs w:val="18"/>
        </w:rPr>
        <w:t>.1. SWZ, jeżeli ich ujawnienie byłoby sprzeczne z ważnym interesem publicznym.</w:t>
      </w:r>
    </w:p>
    <w:p w14:paraId="3647C354" w14:textId="77777777" w:rsidR="009E6824" w:rsidRPr="006478A3" w:rsidRDefault="009B3453" w:rsidP="009B3453">
      <w:pPr>
        <w:suppressAutoHyphens/>
        <w:spacing w:before="120"/>
        <w:ind w:left="180"/>
        <w:jc w:val="both"/>
        <w:rPr>
          <w:rFonts w:asciiTheme="minorHAnsi" w:hAnsiTheme="minorHAnsi" w:cstheme="minorHAnsi"/>
          <w:sz w:val="18"/>
          <w:szCs w:val="18"/>
        </w:rPr>
      </w:pPr>
      <w:r w:rsidRPr="006478A3">
        <w:rPr>
          <w:rFonts w:asciiTheme="minorHAnsi" w:hAnsiTheme="minorHAnsi" w:cstheme="minorHAnsi"/>
          <w:sz w:val="18"/>
          <w:szCs w:val="18"/>
        </w:rPr>
        <w:t>20.4.</w:t>
      </w:r>
      <w:r w:rsidR="009E6824" w:rsidRPr="006478A3">
        <w:rPr>
          <w:rFonts w:asciiTheme="minorHAnsi" w:hAnsiTheme="minorHAnsi" w:cstheme="minorHAnsi"/>
          <w:sz w:val="18"/>
          <w:szCs w:val="18"/>
        </w:rPr>
        <w:t xml:space="preserve">Zamawiający zawrze umowę w sprawie zamówienia publicznego, z uwzględnieniem art. 577 ustawy </w:t>
      </w:r>
      <w:proofErr w:type="spellStart"/>
      <w:r w:rsidR="009E6824" w:rsidRPr="006478A3">
        <w:rPr>
          <w:rFonts w:asciiTheme="minorHAnsi" w:hAnsiTheme="minorHAnsi" w:cstheme="minorHAnsi"/>
          <w:sz w:val="18"/>
          <w:szCs w:val="18"/>
        </w:rPr>
        <w:t>Pzp</w:t>
      </w:r>
      <w:proofErr w:type="spellEnd"/>
      <w:r w:rsidR="009E6824" w:rsidRPr="006478A3">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7A1D2BDA" w14:textId="77777777" w:rsidR="009E6824" w:rsidRPr="006478A3" w:rsidRDefault="009B3453" w:rsidP="009B3453">
      <w:pPr>
        <w:suppressAutoHyphens/>
        <w:spacing w:before="120"/>
        <w:ind w:left="180"/>
        <w:jc w:val="both"/>
        <w:rPr>
          <w:rFonts w:asciiTheme="minorHAnsi" w:hAnsiTheme="minorHAnsi" w:cstheme="minorHAnsi"/>
          <w:sz w:val="18"/>
          <w:szCs w:val="18"/>
        </w:rPr>
      </w:pPr>
      <w:r w:rsidRPr="006478A3">
        <w:rPr>
          <w:rFonts w:asciiTheme="minorHAnsi" w:hAnsiTheme="minorHAnsi" w:cstheme="minorHAnsi"/>
          <w:sz w:val="18"/>
          <w:szCs w:val="18"/>
        </w:rPr>
        <w:t>20.5.</w:t>
      </w:r>
      <w:r w:rsidR="009E6824" w:rsidRPr="006478A3">
        <w:rPr>
          <w:rFonts w:asciiTheme="minorHAnsi" w:hAnsiTheme="minorHAnsi" w:cstheme="minorHAnsi"/>
          <w:sz w:val="18"/>
          <w:szCs w:val="18"/>
        </w:rPr>
        <w:t xml:space="preserve">Zamawiający może zawrzeć umowę w sprawie zamówienia publicznego przed upływem terminu, o którym mowa w pkt </w:t>
      </w:r>
      <w:r w:rsidR="0039310E" w:rsidRPr="006478A3">
        <w:rPr>
          <w:rFonts w:asciiTheme="minorHAnsi" w:hAnsiTheme="minorHAnsi" w:cstheme="minorHAnsi"/>
          <w:sz w:val="18"/>
          <w:szCs w:val="18"/>
        </w:rPr>
        <w:t>20</w:t>
      </w:r>
      <w:r w:rsidR="009E6824" w:rsidRPr="006478A3">
        <w:rPr>
          <w:rFonts w:asciiTheme="minorHAnsi" w:hAnsiTheme="minorHAnsi" w:cstheme="minorHAnsi"/>
          <w:sz w:val="18"/>
          <w:szCs w:val="18"/>
        </w:rPr>
        <w:t>.4., jeżeli w postępowaniu o udzielenie zamówienia prowadzonym w trybie podstawowym złożono tylko jedną ofertę.</w:t>
      </w:r>
    </w:p>
    <w:p w14:paraId="4C284F31" w14:textId="77777777" w:rsidR="009E6824" w:rsidRPr="006478A3" w:rsidRDefault="009B3453" w:rsidP="009B3453">
      <w:pPr>
        <w:suppressAutoHyphens/>
        <w:spacing w:before="120"/>
        <w:ind w:left="180"/>
        <w:jc w:val="both"/>
        <w:rPr>
          <w:rFonts w:asciiTheme="minorHAnsi" w:hAnsiTheme="minorHAnsi" w:cstheme="minorHAnsi"/>
          <w:sz w:val="18"/>
          <w:szCs w:val="18"/>
        </w:rPr>
      </w:pPr>
      <w:r w:rsidRPr="006478A3">
        <w:rPr>
          <w:rFonts w:asciiTheme="minorHAnsi" w:hAnsiTheme="minorHAnsi" w:cstheme="minorHAnsi"/>
          <w:sz w:val="18"/>
          <w:szCs w:val="18"/>
        </w:rPr>
        <w:t>20.6.</w:t>
      </w:r>
      <w:r w:rsidR="009E6824" w:rsidRPr="006478A3">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4172F486" w14:textId="77777777" w:rsidR="009E6824" w:rsidRPr="006478A3" w:rsidRDefault="009B3453" w:rsidP="009B3453">
      <w:pPr>
        <w:suppressAutoHyphens/>
        <w:spacing w:before="120"/>
        <w:ind w:left="180"/>
        <w:jc w:val="both"/>
        <w:rPr>
          <w:rFonts w:asciiTheme="minorHAnsi" w:hAnsiTheme="minorHAnsi" w:cstheme="minorHAnsi"/>
          <w:sz w:val="18"/>
          <w:szCs w:val="18"/>
        </w:rPr>
      </w:pPr>
      <w:r w:rsidRPr="006478A3">
        <w:rPr>
          <w:rFonts w:asciiTheme="minorHAnsi" w:hAnsiTheme="minorHAnsi" w:cstheme="minorHAnsi"/>
          <w:sz w:val="18"/>
          <w:szCs w:val="18"/>
        </w:rPr>
        <w:t>20.7.</w:t>
      </w:r>
      <w:r w:rsidR="009E6824" w:rsidRPr="006478A3">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721B9DD5" w14:textId="77777777" w:rsidR="009E6824" w:rsidRPr="006478A3" w:rsidRDefault="009B3453" w:rsidP="009B3453">
      <w:pPr>
        <w:suppressAutoHyphens/>
        <w:spacing w:before="120"/>
        <w:ind w:left="142"/>
        <w:jc w:val="both"/>
        <w:rPr>
          <w:rFonts w:asciiTheme="minorHAnsi" w:hAnsiTheme="minorHAnsi" w:cstheme="minorHAnsi"/>
          <w:sz w:val="18"/>
          <w:szCs w:val="18"/>
        </w:rPr>
      </w:pPr>
      <w:r w:rsidRPr="006478A3">
        <w:rPr>
          <w:rFonts w:asciiTheme="minorHAnsi" w:hAnsiTheme="minorHAnsi" w:cstheme="minorHAnsi"/>
          <w:b/>
          <w:sz w:val="18"/>
          <w:szCs w:val="18"/>
        </w:rPr>
        <w:t xml:space="preserve">21. </w:t>
      </w:r>
      <w:r w:rsidR="009E6824" w:rsidRPr="006478A3">
        <w:rPr>
          <w:rFonts w:asciiTheme="minorHAnsi" w:hAnsiTheme="minorHAnsi" w:cstheme="minorHAnsi"/>
          <w:b/>
          <w:sz w:val="18"/>
          <w:szCs w:val="18"/>
        </w:rPr>
        <w:t>ZABEZPIECZENIE NALEŻYTEGO WYKONANIA UMOWY</w:t>
      </w:r>
    </w:p>
    <w:p w14:paraId="2882D676" w14:textId="77777777" w:rsidR="002D339B" w:rsidRPr="006478A3" w:rsidRDefault="002D339B" w:rsidP="009B3453">
      <w:pPr>
        <w:pStyle w:val="Akapitzlist"/>
        <w:suppressAutoHyphens/>
        <w:spacing w:before="120"/>
        <w:ind w:left="142"/>
        <w:jc w:val="both"/>
        <w:rPr>
          <w:rFonts w:asciiTheme="minorHAnsi" w:hAnsiTheme="minorHAnsi" w:cstheme="minorHAnsi"/>
          <w:sz w:val="18"/>
          <w:szCs w:val="18"/>
        </w:rPr>
      </w:pPr>
      <w:r w:rsidRPr="006478A3">
        <w:rPr>
          <w:rFonts w:asciiTheme="minorHAnsi" w:hAnsiTheme="minorHAnsi" w:cstheme="minorHAnsi"/>
          <w:sz w:val="18"/>
          <w:szCs w:val="18"/>
        </w:rPr>
        <w:t>Zamawiający nie wymaga wniesienia zabezpieczenia należytego wykonania umowy.</w:t>
      </w:r>
    </w:p>
    <w:p w14:paraId="3E6A3DDD" w14:textId="77777777" w:rsidR="009E6824" w:rsidRPr="006478A3" w:rsidRDefault="009B3453" w:rsidP="009B3453">
      <w:pPr>
        <w:pStyle w:val="Akapitzlist"/>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b/>
          <w:sz w:val="18"/>
          <w:szCs w:val="18"/>
        </w:rPr>
        <w:t xml:space="preserve">22. </w:t>
      </w:r>
      <w:r w:rsidR="009E6824" w:rsidRPr="006478A3">
        <w:rPr>
          <w:rFonts w:asciiTheme="minorHAnsi" w:hAnsiTheme="minorHAnsi" w:cstheme="minorHAnsi"/>
          <w:b/>
          <w:sz w:val="18"/>
          <w:szCs w:val="18"/>
        </w:rPr>
        <w:t>ISTOTNE</w:t>
      </w:r>
      <w:r w:rsidR="009E6824" w:rsidRPr="006478A3">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CD42EB1" w14:textId="77777777" w:rsidR="009E6824" w:rsidRPr="006478A3" w:rsidRDefault="009B3453" w:rsidP="009B3453">
      <w:pPr>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sz w:val="18"/>
          <w:szCs w:val="18"/>
          <w:lang w:eastAsia="ar-SA"/>
        </w:rPr>
        <w:t>22.1.</w:t>
      </w:r>
      <w:r w:rsidR="009E6824" w:rsidRPr="006478A3">
        <w:rPr>
          <w:rFonts w:asciiTheme="minorHAnsi" w:hAnsiTheme="minorHAnsi" w:cstheme="minorHAnsi"/>
          <w:sz w:val="18"/>
          <w:szCs w:val="18"/>
          <w:lang w:eastAsia="ar-SA"/>
        </w:rPr>
        <w:t>Istotne postanowienia do umowy zawiera wzór umowy stanowiący załącznik do SWZ.</w:t>
      </w:r>
    </w:p>
    <w:p w14:paraId="430FE2E4" w14:textId="77777777" w:rsidR="009E6824" w:rsidRPr="006478A3" w:rsidRDefault="009B3453" w:rsidP="009B3453">
      <w:pPr>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sz w:val="18"/>
          <w:szCs w:val="18"/>
          <w:lang w:eastAsia="ar-SA"/>
        </w:rPr>
        <w:t>22.2.</w:t>
      </w:r>
      <w:r w:rsidR="009E6824" w:rsidRPr="006478A3">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6478A3">
        <w:rPr>
          <w:rFonts w:asciiTheme="minorHAnsi" w:hAnsiTheme="minorHAnsi" w:cstheme="minorHAnsi"/>
          <w:sz w:val="18"/>
          <w:szCs w:val="18"/>
          <w:lang w:eastAsia="ar-SA"/>
        </w:rPr>
        <w:t>2</w:t>
      </w:r>
      <w:r w:rsidR="009E6824" w:rsidRPr="006478A3">
        <w:rPr>
          <w:rFonts w:asciiTheme="minorHAnsi" w:hAnsiTheme="minorHAnsi" w:cstheme="minorHAnsi"/>
          <w:sz w:val="18"/>
          <w:szCs w:val="18"/>
          <w:lang w:eastAsia="ar-SA"/>
        </w:rPr>
        <w:t>.1.</w:t>
      </w:r>
    </w:p>
    <w:p w14:paraId="53800D35" w14:textId="77777777" w:rsidR="009E6824" w:rsidRPr="006478A3" w:rsidRDefault="009B3453" w:rsidP="009B3453">
      <w:pPr>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sz w:val="18"/>
          <w:szCs w:val="18"/>
          <w:lang w:eastAsia="ar-SA"/>
        </w:rPr>
        <w:t>22.3.</w:t>
      </w:r>
      <w:r w:rsidR="009E6824" w:rsidRPr="006478A3">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6478A3">
        <w:rPr>
          <w:rFonts w:asciiTheme="minorHAnsi" w:hAnsiTheme="minorHAnsi" w:cstheme="minorHAnsi"/>
          <w:sz w:val="18"/>
          <w:szCs w:val="18"/>
          <w:lang w:eastAsia="ar-SA"/>
        </w:rPr>
        <w:t>Pzp</w:t>
      </w:r>
      <w:proofErr w:type="spellEnd"/>
      <w:r w:rsidR="009E6824" w:rsidRPr="006478A3">
        <w:rPr>
          <w:rFonts w:asciiTheme="minorHAnsi" w:hAnsiTheme="minorHAnsi" w:cstheme="minorHAnsi"/>
          <w:sz w:val="18"/>
          <w:szCs w:val="18"/>
          <w:lang w:eastAsia="ar-SA"/>
        </w:rPr>
        <w:t>.</w:t>
      </w:r>
    </w:p>
    <w:p w14:paraId="728795EC" w14:textId="77777777" w:rsidR="009E6824" w:rsidRPr="006478A3"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b/>
          <w:sz w:val="18"/>
          <w:szCs w:val="18"/>
          <w:lang w:eastAsia="ar-SA"/>
        </w:rPr>
        <w:t>23.</w:t>
      </w:r>
      <w:r w:rsidR="009E6824" w:rsidRPr="006478A3">
        <w:rPr>
          <w:rFonts w:asciiTheme="minorHAnsi" w:hAnsiTheme="minorHAnsi" w:cstheme="minorHAnsi"/>
          <w:b/>
          <w:sz w:val="18"/>
          <w:szCs w:val="18"/>
          <w:lang w:eastAsia="ar-SA"/>
        </w:rPr>
        <w:t>POUCZENIE</w:t>
      </w:r>
      <w:r w:rsidR="009E6824" w:rsidRPr="006478A3">
        <w:rPr>
          <w:rFonts w:asciiTheme="minorHAnsi" w:hAnsiTheme="minorHAnsi" w:cstheme="minorHAnsi"/>
          <w:b/>
          <w:bCs/>
          <w:sz w:val="18"/>
          <w:szCs w:val="18"/>
        </w:rPr>
        <w:t xml:space="preserve"> O ŚRODKACH OCHRONY PRAWNEJ</w:t>
      </w:r>
    </w:p>
    <w:p w14:paraId="568F7F9C" w14:textId="77777777" w:rsidR="009E6824" w:rsidRPr="006478A3"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sz w:val="18"/>
          <w:szCs w:val="18"/>
        </w:rPr>
        <w:t>23.1.</w:t>
      </w:r>
      <w:r w:rsidR="009E6824" w:rsidRPr="006478A3">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6478A3">
        <w:rPr>
          <w:rFonts w:asciiTheme="minorHAnsi" w:hAnsiTheme="minorHAnsi" w:cstheme="minorHAnsi"/>
          <w:sz w:val="18"/>
          <w:szCs w:val="18"/>
        </w:rPr>
        <w:t>Pzp</w:t>
      </w:r>
      <w:proofErr w:type="spellEnd"/>
      <w:r w:rsidR="009E6824" w:rsidRPr="006478A3">
        <w:rPr>
          <w:rFonts w:asciiTheme="minorHAnsi" w:hAnsiTheme="minorHAnsi" w:cstheme="minorHAnsi"/>
          <w:sz w:val="18"/>
          <w:szCs w:val="18"/>
        </w:rPr>
        <w:t xml:space="preserve">, przysługują środki ochrony prawnej określone w Dziale IX ustawy </w:t>
      </w:r>
      <w:proofErr w:type="spellStart"/>
      <w:r w:rsidR="009E6824" w:rsidRPr="006478A3">
        <w:rPr>
          <w:rFonts w:asciiTheme="minorHAnsi" w:hAnsiTheme="minorHAnsi" w:cstheme="minorHAnsi"/>
          <w:sz w:val="18"/>
          <w:szCs w:val="18"/>
        </w:rPr>
        <w:t>Pzp</w:t>
      </w:r>
      <w:proofErr w:type="spellEnd"/>
      <w:r w:rsidR="009E6824" w:rsidRPr="006478A3">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009E6824" w:rsidRPr="006478A3">
        <w:rPr>
          <w:rFonts w:asciiTheme="minorHAnsi" w:hAnsiTheme="minorHAnsi" w:cstheme="minorHAnsi"/>
          <w:sz w:val="18"/>
          <w:szCs w:val="18"/>
        </w:rPr>
        <w:t>Pzp</w:t>
      </w:r>
      <w:proofErr w:type="spellEnd"/>
      <w:r w:rsidR="009E6824" w:rsidRPr="006478A3">
        <w:rPr>
          <w:rFonts w:asciiTheme="minorHAnsi" w:hAnsiTheme="minorHAnsi" w:cstheme="minorHAnsi"/>
          <w:sz w:val="18"/>
          <w:szCs w:val="18"/>
        </w:rPr>
        <w:t>, oraz Rzecznikowi Małych i Średnich Przedsiębiorców.</w:t>
      </w:r>
    </w:p>
    <w:p w14:paraId="5A1F6DB2" w14:textId="77777777" w:rsidR="009E6824" w:rsidRPr="006478A3"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sz w:val="18"/>
          <w:szCs w:val="18"/>
        </w:rPr>
        <w:t>23.2.</w:t>
      </w:r>
      <w:r w:rsidR="009E6824" w:rsidRPr="006478A3">
        <w:rPr>
          <w:rFonts w:asciiTheme="minorHAnsi" w:hAnsiTheme="minorHAnsi" w:cstheme="minorHAnsi"/>
          <w:sz w:val="18"/>
          <w:szCs w:val="18"/>
        </w:rPr>
        <w:t>Odwołanie przysługuje na:</w:t>
      </w:r>
    </w:p>
    <w:p w14:paraId="02C02055" w14:textId="77777777" w:rsidR="009E6824" w:rsidRPr="006478A3"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6478A3">
        <w:rPr>
          <w:rFonts w:asciiTheme="minorHAnsi" w:hAnsiTheme="minorHAnsi" w:cstheme="minorHAnsi"/>
          <w:sz w:val="18"/>
          <w:szCs w:val="18"/>
        </w:rPr>
        <w:t xml:space="preserve">niezgodną z przepisami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xml:space="preserve"> czynności Zamawiającego, podjętą w postępowaniu o udzielenie zamówienia, w tym na projektowane postanowienia umowy;</w:t>
      </w:r>
    </w:p>
    <w:p w14:paraId="1FA5081D" w14:textId="77777777" w:rsidR="009E6824" w:rsidRPr="006478A3"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6478A3">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6478A3">
        <w:rPr>
          <w:rFonts w:asciiTheme="minorHAnsi" w:hAnsiTheme="minorHAnsi" w:cstheme="minorHAnsi"/>
          <w:sz w:val="18"/>
          <w:szCs w:val="18"/>
          <w:lang w:eastAsia="ar-SA"/>
        </w:rPr>
        <w:t>Pzp</w:t>
      </w:r>
      <w:proofErr w:type="spellEnd"/>
      <w:r w:rsidRPr="006478A3">
        <w:rPr>
          <w:rFonts w:asciiTheme="minorHAnsi" w:hAnsiTheme="minorHAnsi" w:cstheme="minorHAnsi"/>
          <w:sz w:val="18"/>
          <w:szCs w:val="18"/>
          <w:lang w:eastAsia="ar-SA"/>
        </w:rPr>
        <w:t>.</w:t>
      </w:r>
    </w:p>
    <w:p w14:paraId="193512F6" w14:textId="77777777" w:rsidR="009E6824" w:rsidRPr="006478A3"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sz w:val="18"/>
          <w:szCs w:val="18"/>
        </w:rPr>
        <w:lastRenderedPageBreak/>
        <w:t>23.3.</w:t>
      </w:r>
      <w:r w:rsidR="009E6824" w:rsidRPr="006478A3">
        <w:rPr>
          <w:rFonts w:asciiTheme="minorHAnsi" w:hAnsiTheme="minorHAnsi" w:cstheme="minorHAnsi"/>
          <w:sz w:val="18"/>
          <w:szCs w:val="18"/>
        </w:rPr>
        <w:t>Odwołanie wnosi się do Prezesa Izby.</w:t>
      </w:r>
    </w:p>
    <w:p w14:paraId="24252A5B" w14:textId="77777777" w:rsidR="009E6824" w:rsidRPr="006478A3"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sz w:val="18"/>
          <w:szCs w:val="18"/>
        </w:rPr>
        <w:t>23.4.</w:t>
      </w:r>
      <w:r w:rsidR="009E6824" w:rsidRPr="006478A3">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D6A75F" w14:textId="77777777" w:rsidR="009E6824" w:rsidRPr="006478A3"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6478A3">
        <w:rPr>
          <w:rFonts w:asciiTheme="minorHAnsi" w:hAnsiTheme="minorHAnsi" w:cstheme="minorHAnsi"/>
          <w:sz w:val="18"/>
          <w:szCs w:val="18"/>
        </w:rPr>
        <w:t>23.5.</w:t>
      </w:r>
      <w:r w:rsidR="009E6824" w:rsidRPr="006478A3">
        <w:rPr>
          <w:rFonts w:asciiTheme="minorHAnsi" w:hAnsiTheme="minorHAnsi" w:cstheme="minorHAnsi"/>
          <w:sz w:val="18"/>
          <w:szCs w:val="18"/>
        </w:rPr>
        <w:t>Terminy wniesienia odwołania:</w:t>
      </w:r>
    </w:p>
    <w:p w14:paraId="05DFB7D7" w14:textId="77777777" w:rsidR="009E6824" w:rsidRPr="006478A3"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6478A3">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29C5BCA" w14:textId="77777777" w:rsidR="009E6824" w:rsidRPr="006478A3"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6478A3">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37A466C" w14:textId="77777777" w:rsidR="009E6824" w:rsidRPr="006478A3"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6478A3">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34EC88C2" w14:textId="77777777" w:rsidR="009E6824" w:rsidRPr="006478A3"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6478A3">
        <w:rPr>
          <w:rFonts w:asciiTheme="minorHAnsi" w:hAnsiTheme="minorHAnsi" w:cstheme="minorHAnsi"/>
          <w:sz w:val="18"/>
          <w:szCs w:val="18"/>
        </w:rPr>
        <w:t>Jeżeli Zamawiający nie przesłał Wykonawcy zawiadomienia o wyborze oferty najkorzystniejszej odwołanie wnosi się nie później niż w terminie:</w:t>
      </w:r>
    </w:p>
    <w:p w14:paraId="71474720" w14:textId="77777777" w:rsidR="009E6824" w:rsidRPr="006478A3"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6478A3">
        <w:rPr>
          <w:rFonts w:asciiTheme="minorHAnsi" w:hAnsiTheme="minorHAnsi" w:cstheme="minorHAnsi"/>
          <w:sz w:val="18"/>
          <w:szCs w:val="18"/>
        </w:rPr>
        <w:t>15 dni od dnia zamieszczenia w Biuletynie Zamówień Publicznych ogłoszenia o wyniku postępowania;</w:t>
      </w:r>
    </w:p>
    <w:p w14:paraId="56808FDC" w14:textId="77777777" w:rsidR="009E6824" w:rsidRPr="006478A3"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6478A3">
        <w:rPr>
          <w:rFonts w:asciiTheme="minorHAnsi" w:hAnsiTheme="minorHAnsi" w:cstheme="minorHAnsi"/>
          <w:sz w:val="18"/>
          <w:szCs w:val="18"/>
        </w:rPr>
        <w:t>1 miesiąca od dnia zawarcia umowy, jeżeli Zamawiający nie zamieścił w Biuletynie Zamówień Publicznych ogłoszenia o wyniku postępowania.</w:t>
      </w:r>
    </w:p>
    <w:p w14:paraId="1D1BC0DE" w14:textId="77777777" w:rsidR="009E6824" w:rsidRPr="006478A3" w:rsidRDefault="009B3453" w:rsidP="009B3453">
      <w:pPr>
        <w:tabs>
          <w:tab w:val="left" w:pos="142"/>
        </w:tabs>
        <w:spacing w:before="120"/>
        <w:ind w:left="142"/>
        <w:jc w:val="both"/>
        <w:rPr>
          <w:rFonts w:asciiTheme="minorHAnsi" w:hAnsiTheme="minorHAnsi" w:cstheme="minorHAnsi"/>
          <w:sz w:val="18"/>
          <w:szCs w:val="18"/>
        </w:rPr>
      </w:pPr>
      <w:r w:rsidRPr="006478A3">
        <w:rPr>
          <w:rFonts w:asciiTheme="minorHAnsi" w:hAnsiTheme="minorHAnsi" w:cstheme="minorHAnsi"/>
          <w:sz w:val="18"/>
          <w:szCs w:val="18"/>
        </w:rPr>
        <w:t>23.6.</w:t>
      </w:r>
      <w:r w:rsidR="009E6824" w:rsidRPr="006478A3">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6478A3">
        <w:rPr>
          <w:rFonts w:asciiTheme="minorHAnsi" w:hAnsiTheme="minorHAnsi" w:cstheme="minorHAnsi"/>
          <w:sz w:val="18"/>
          <w:szCs w:val="18"/>
        </w:rPr>
        <w:t>Pzp</w:t>
      </w:r>
      <w:proofErr w:type="spellEnd"/>
      <w:r w:rsidR="009E6824" w:rsidRPr="006478A3">
        <w:rPr>
          <w:rFonts w:asciiTheme="minorHAnsi" w:hAnsiTheme="minorHAnsi" w:cstheme="minorHAnsi"/>
          <w:sz w:val="18"/>
          <w:szCs w:val="18"/>
        </w:rPr>
        <w:t>.</w:t>
      </w:r>
    </w:p>
    <w:p w14:paraId="4CC2C53C" w14:textId="77777777" w:rsidR="009E6824" w:rsidRPr="006478A3" w:rsidRDefault="009B3453" w:rsidP="009B3453">
      <w:pPr>
        <w:tabs>
          <w:tab w:val="left" w:pos="142"/>
        </w:tabs>
        <w:spacing w:before="120"/>
        <w:ind w:left="142"/>
        <w:jc w:val="both"/>
        <w:rPr>
          <w:rFonts w:asciiTheme="minorHAnsi" w:hAnsiTheme="minorHAnsi" w:cstheme="minorHAnsi"/>
          <w:sz w:val="18"/>
          <w:szCs w:val="18"/>
        </w:rPr>
      </w:pPr>
      <w:r w:rsidRPr="006478A3">
        <w:rPr>
          <w:rFonts w:asciiTheme="minorHAnsi" w:hAnsiTheme="minorHAnsi" w:cstheme="minorHAnsi"/>
          <w:sz w:val="18"/>
          <w:szCs w:val="18"/>
        </w:rPr>
        <w:t>23.7.</w:t>
      </w:r>
      <w:r w:rsidR="009E6824" w:rsidRPr="006478A3">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6478A3">
        <w:rPr>
          <w:rFonts w:asciiTheme="minorHAnsi" w:hAnsiTheme="minorHAnsi" w:cstheme="minorHAnsi"/>
          <w:sz w:val="18"/>
          <w:szCs w:val="18"/>
        </w:rPr>
        <w:t>Pzp</w:t>
      </w:r>
      <w:proofErr w:type="spellEnd"/>
      <w:r w:rsidR="009E6824" w:rsidRPr="006478A3">
        <w:rPr>
          <w:rFonts w:asciiTheme="minorHAnsi" w:hAnsiTheme="minorHAnsi" w:cstheme="minorHAnsi"/>
          <w:sz w:val="18"/>
          <w:szCs w:val="18"/>
        </w:rPr>
        <w:t>, stronom oraz uczestnikom postępowania odwoławczego przysługuje skarga do sądu.</w:t>
      </w:r>
    </w:p>
    <w:p w14:paraId="67157EAA" w14:textId="77777777" w:rsidR="009E6824" w:rsidRPr="006478A3" w:rsidRDefault="009B3453" w:rsidP="009B3453">
      <w:pPr>
        <w:tabs>
          <w:tab w:val="left" w:pos="142"/>
        </w:tabs>
        <w:spacing w:before="120"/>
        <w:ind w:left="142"/>
        <w:jc w:val="both"/>
        <w:rPr>
          <w:rFonts w:asciiTheme="minorHAnsi" w:hAnsiTheme="minorHAnsi" w:cstheme="minorHAnsi"/>
          <w:sz w:val="18"/>
          <w:szCs w:val="18"/>
        </w:rPr>
      </w:pPr>
      <w:r w:rsidRPr="006478A3">
        <w:rPr>
          <w:rFonts w:asciiTheme="minorHAnsi" w:hAnsiTheme="minorHAnsi" w:cstheme="minorHAnsi"/>
          <w:sz w:val="18"/>
          <w:szCs w:val="18"/>
        </w:rPr>
        <w:t>23.8.</w:t>
      </w:r>
      <w:r w:rsidR="009E6824" w:rsidRPr="006478A3">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6478A3">
        <w:rPr>
          <w:rFonts w:asciiTheme="minorHAnsi" w:hAnsiTheme="minorHAnsi" w:cstheme="minorHAnsi"/>
          <w:sz w:val="18"/>
          <w:szCs w:val="18"/>
        </w:rPr>
        <w:t>Pzp</w:t>
      </w:r>
      <w:proofErr w:type="spellEnd"/>
      <w:r w:rsidR="009E6824" w:rsidRPr="006478A3">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3EA920DE" w14:textId="77777777" w:rsidR="009E6824" w:rsidRPr="006478A3" w:rsidRDefault="009E6824" w:rsidP="009B3453">
      <w:pPr>
        <w:pStyle w:val="Tekstpodstawowy"/>
        <w:tabs>
          <w:tab w:val="left" w:pos="142"/>
        </w:tabs>
        <w:ind w:left="142"/>
        <w:rPr>
          <w:rFonts w:asciiTheme="minorHAnsi" w:hAnsiTheme="minorHAnsi" w:cstheme="minorHAnsi"/>
          <w:sz w:val="18"/>
          <w:szCs w:val="18"/>
        </w:rPr>
      </w:pPr>
      <w:r w:rsidRPr="006478A3">
        <w:rPr>
          <w:rFonts w:asciiTheme="minorHAnsi" w:hAnsiTheme="minorHAnsi" w:cstheme="minorHAnsi"/>
          <w:sz w:val="18"/>
          <w:szCs w:val="18"/>
        </w:rPr>
        <w:br w:type="page"/>
      </w:r>
    </w:p>
    <w:p w14:paraId="795EA7B5" w14:textId="77777777" w:rsidR="009E6824" w:rsidRPr="006478A3" w:rsidRDefault="009E6824" w:rsidP="00EC0DBE">
      <w:pPr>
        <w:pStyle w:val="Tekstpodstawowy"/>
        <w:jc w:val="right"/>
        <w:rPr>
          <w:rFonts w:asciiTheme="minorHAnsi" w:hAnsiTheme="minorHAnsi" w:cstheme="minorHAnsi"/>
          <w:sz w:val="18"/>
          <w:szCs w:val="18"/>
        </w:rPr>
      </w:pPr>
      <w:r w:rsidRPr="006478A3">
        <w:rPr>
          <w:rFonts w:asciiTheme="minorHAnsi" w:hAnsiTheme="minorHAnsi" w:cstheme="minorHAnsi"/>
          <w:sz w:val="18"/>
          <w:szCs w:val="18"/>
        </w:rPr>
        <w:lastRenderedPageBreak/>
        <w:t>Załącznik nr 1</w:t>
      </w:r>
    </w:p>
    <w:p w14:paraId="68D8DBE6" w14:textId="77777777" w:rsidR="009E6824" w:rsidRPr="006478A3"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E72AA6" w:rsidRPr="006478A3" w14:paraId="1B311B1B" w14:textId="77777777" w:rsidTr="00B70DD1">
        <w:trPr>
          <w:trHeight w:val="752"/>
        </w:trPr>
        <w:tc>
          <w:tcPr>
            <w:tcW w:w="9214" w:type="dxa"/>
            <w:shd w:val="clear" w:color="auto" w:fill="CCCCCC"/>
            <w:vAlign w:val="center"/>
          </w:tcPr>
          <w:p w14:paraId="6278EB68" w14:textId="77777777" w:rsidR="009E6824" w:rsidRPr="006478A3" w:rsidRDefault="009E6824" w:rsidP="00C07629">
            <w:pPr>
              <w:spacing w:before="120" w:after="120"/>
              <w:ind w:right="73"/>
              <w:jc w:val="center"/>
              <w:rPr>
                <w:rFonts w:asciiTheme="minorHAnsi" w:hAnsiTheme="minorHAnsi" w:cstheme="minorHAnsi"/>
                <w:b/>
                <w:sz w:val="18"/>
                <w:szCs w:val="18"/>
              </w:rPr>
            </w:pPr>
            <w:r w:rsidRPr="006478A3">
              <w:rPr>
                <w:rFonts w:asciiTheme="minorHAnsi" w:hAnsiTheme="minorHAnsi" w:cstheme="minorHAnsi"/>
                <w:b/>
                <w:sz w:val="18"/>
                <w:szCs w:val="18"/>
              </w:rPr>
              <w:t>OŚWIADCZENIE</w:t>
            </w:r>
            <w:r w:rsidRPr="006478A3">
              <w:rPr>
                <w:rStyle w:val="Odwoanieprzypisudolnego"/>
                <w:rFonts w:asciiTheme="minorHAnsi" w:hAnsiTheme="minorHAnsi" w:cstheme="minorHAnsi"/>
                <w:sz w:val="18"/>
                <w:szCs w:val="18"/>
              </w:rPr>
              <w:footnoteReference w:id="3"/>
            </w:r>
          </w:p>
          <w:p w14:paraId="7F31A77C" w14:textId="77777777" w:rsidR="00D7594C" w:rsidRPr="006478A3" w:rsidRDefault="009E6824" w:rsidP="00155A39">
            <w:pPr>
              <w:spacing w:before="120" w:after="120"/>
              <w:jc w:val="center"/>
              <w:rPr>
                <w:rFonts w:asciiTheme="minorHAnsi" w:hAnsiTheme="minorHAnsi" w:cstheme="minorHAnsi"/>
                <w:b/>
                <w:bCs/>
                <w:iCs/>
                <w:sz w:val="18"/>
                <w:szCs w:val="18"/>
              </w:rPr>
            </w:pPr>
            <w:r w:rsidRPr="006478A3">
              <w:rPr>
                <w:rFonts w:asciiTheme="minorHAnsi" w:hAnsiTheme="minorHAnsi" w:cstheme="minorHAnsi"/>
                <w:b/>
                <w:bCs/>
                <w:iCs/>
                <w:sz w:val="18"/>
                <w:szCs w:val="18"/>
              </w:rPr>
              <w:t xml:space="preserve">o którym mowa w art. 125 ust. 1 ustawy </w:t>
            </w:r>
            <w:proofErr w:type="spellStart"/>
            <w:r w:rsidRPr="006478A3">
              <w:rPr>
                <w:rFonts w:asciiTheme="minorHAnsi" w:hAnsiTheme="minorHAnsi" w:cstheme="minorHAnsi"/>
                <w:b/>
                <w:bCs/>
                <w:iCs/>
                <w:sz w:val="18"/>
                <w:szCs w:val="18"/>
              </w:rPr>
              <w:t>Pzp</w:t>
            </w:r>
            <w:proofErr w:type="spellEnd"/>
            <w:r w:rsidRPr="006478A3">
              <w:rPr>
                <w:rFonts w:asciiTheme="minorHAnsi" w:hAnsiTheme="minorHAnsi" w:cstheme="minorHAnsi"/>
                <w:b/>
                <w:bCs/>
                <w:iCs/>
                <w:sz w:val="18"/>
                <w:szCs w:val="18"/>
              </w:rPr>
              <w:t xml:space="preserve"> </w:t>
            </w:r>
          </w:p>
          <w:p w14:paraId="53EBE15A" w14:textId="7C64151A" w:rsidR="009E6824" w:rsidRPr="006478A3" w:rsidRDefault="00D7594C" w:rsidP="00155A39">
            <w:pPr>
              <w:spacing w:before="120" w:after="120"/>
              <w:jc w:val="center"/>
              <w:rPr>
                <w:rFonts w:asciiTheme="minorHAnsi" w:hAnsiTheme="minorHAnsi" w:cstheme="minorHAnsi"/>
                <w:b/>
                <w:bCs/>
                <w:iCs/>
                <w:sz w:val="18"/>
                <w:szCs w:val="18"/>
              </w:rPr>
            </w:pPr>
            <w:r w:rsidRPr="006478A3">
              <w:rPr>
                <w:rFonts w:asciiTheme="minorHAnsi" w:hAnsiTheme="minorHAnsi" w:cstheme="minorHAnsi"/>
                <w:b/>
                <w:bCs/>
                <w:sz w:val="18"/>
                <w:szCs w:val="18"/>
              </w:rPr>
              <w:t>DLA ZADANIA NR 1*2*3*4*5*6*7</w:t>
            </w:r>
            <w:r w:rsidR="00E97D33" w:rsidRPr="006478A3">
              <w:rPr>
                <w:rFonts w:asciiTheme="minorHAnsi" w:hAnsiTheme="minorHAnsi" w:cstheme="minorHAnsi"/>
                <w:b/>
                <w:bCs/>
                <w:sz w:val="18"/>
                <w:szCs w:val="18"/>
              </w:rPr>
              <w:t>*</w:t>
            </w:r>
          </w:p>
        </w:tc>
      </w:tr>
    </w:tbl>
    <w:p w14:paraId="45E99361" w14:textId="77777777" w:rsidR="009E6824" w:rsidRPr="006478A3"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CC7CF66" w14:textId="77777777" w:rsidR="009E6824" w:rsidRPr="006478A3" w:rsidRDefault="009E6824" w:rsidP="009C49BD">
      <w:pPr>
        <w:pStyle w:val="Zwykytekst"/>
        <w:suppressAutoHyphens/>
        <w:spacing w:before="120" w:after="120" w:line="360" w:lineRule="auto"/>
        <w:jc w:val="both"/>
        <w:rPr>
          <w:rFonts w:asciiTheme="minorHAnsi" w:hAnsiTheme="minorHAnsi" w:cstheme="minorHAnsi"/>
          <w:bCs/>
          <w:sz w:val="18"/>
          <w:szCs w:val="18"/>
        </w:rPr>
      </w:pPr>
      <w:r w:rsidRPr="006478A3">
        <w:rPr>
          <w:rFonts w:asciiTheme="minorHAnsi" w:hAnsiTheme="minorHAnsi" w:cstheme="minorHAnsi"/>
          <w:bCs/>
          <w:sz w:val="18"/>
          <w:szCs w:val="18"/>
        </w:rPr>
        <w:t>Nazwa Wykonawcy: …………………………………………………………………………………………………………………………………………………………………..</w:t>
      </w:r>
    </w:p>
    <w:p w14:paraId="086C49C2" w14:textId="77777777" w:rsidR="002D339B" w:rsidRPr="006478A3" w:rsidRDefault="009E6824" w:rsidP="00E1220E">
      <w:pPr>
        <w:adjustRightInd w:val="0"/>
        <w:jc w:val="both"/>
        <w:rPr>
          <w:rFonts w:asciiTheme="minorHAnsi" w:hAnsiTheme="minorHAnsi" w:cstheme="minorHAnsi"/>
          <w:spacing w:val="4"/>
          <w:sz w:val="18"/>
          <w:szCs w:val="18"/>
        </w:rPr>
      </w:pPr>
      <w:r w:rsidRPr="006478A3">
        <w:rPr>
          <w:rFonts w:asciiTheme="minorHAnsi" w:hAnsiTheme="minorHAnsi" w:cstheme="minorHAnsi"/>
          <w:spacing w:val="4"/>
          <w:sz w:val="18"/>
          <w:szCs w:val="18"/>
        </w:rPr>
        <w:t xml:space="preserve">Składając ofertę w postępowaniu o udzielenie zamówienia publicznego pn.: </w:t>
      </w:r>
    </w:p>
    <w:p w14:paraId="3D5658D1" w14:textId="77777777" w:rsidR="002D339B" w:rsidRPr="006478A3" w:rsidRDefault="002D339B" w:rsidP="00E1220E">
      <w:pPr>
        <w:adjustRightInd w:val="0"/>
        <w:jc w:val="both"/>
        <w:rPr>
          <w:rFonts w:asciiTheme="minorHAnsi" w:hAnsiTheme="minorHAnsi" w:cstheme="minorHAnsi"/>
          <w:spacing w:val="4"/>
          <w:sz w:val="18"/>
          <w:szCs w:val="18"/>
        </w:rPr>
      </w:pPr>
    </w:p>
    <w:p w14:paraId="2800F508" w14:textId="77777777" w:rsidR="00E97D33" w:rsidRPr="006478A3" w:rsidRDefault="00E97D33" w:rsidP="00E97D33">
      <w:pPr>
        <w:jc w:val="center"/>
        <w:rPr>
          <w:rFonts w:asciiTheme="minorHAnsi" w:hAnsiTheme="minorHAnsi" w:cstheme="minorHAnsi"/>
          <w:b/>
          <w:sz w:val="18"/>
          <w:szCs w:val="18"/>
        </w:rPr>
      </w:pPr>
      <w:r w:rsidRPr="006478A3">
        <w:rPr>
          <w:rFonts w:asciiTheme="minorHAnsi" w:hAnsiTheme="minorHAnsi" w:cstheme="minorHAnsi"/>
          <w:b/>
          <w:sz w:val="18"/>
          <w:szCs w:val="18"/>
        </w:rPr>
        <w:t xml:space="preserve">Sukcesywna dostawa produktów spożywczych dla potrzeb </w:t>
      </w:r>
      <w:r w:rsidRPr="006478A3">
        <w:rPr>
          <w:rFonts w:asciiTheme="minorHAnsi" w:hAnsiTheme="minorHAnsi" w:cstheme="minorHAnsi"/>
          <w:b/>
          <w:sz w:val="18"/>
          <w:szCs w:val="18"/>
          <w:shd w:val="clear" w:color="auto" w:fill="FFFFFF"/>
        </w:rPr>
        <w:t>Szermierczej Sportowej Szkoły Podstawowej  nr 85</w:t>
      </w:r>
      <w:r w:rsidRPr="006478A3">
        <w:rPr>
          <w:rFonts w:asciiTheme="minorHAnsi" w:hAnsiTheme="minorHAnsi" w:cstheme="minorHAnsi"/>
          <w:b/>
          <w:sz w:val="18"/>
          <w:szCs w:val="18"/>
          <w:shd w:val="clear" w:color="auto" w:fill="FFFFFF"/>
        </w:rPr>
        <w:br/>
        <w:t xml:space="preserve">im. prof. Mariana Suskiego, </w:t>
      </w:r>
      <w:r w:rsidRPr="006478A3">
        <w:rPr>
          <w:rFonts w:asciiTheme="minorHAnsi" w:hAnsiTheme="minorHAnsi" w:cstheme="minorHAnsi"/>
          <w:b/>
          <w:sz w:val="18"/>
          <w:szCs w:val="18"/>
        </w:rPr>
        <w:t xml:space="preserve"> z  podziałem na zadania. </w:t>
      </w:r>
      <w:r w:rsidRPr="006478A3">
        <w:rPr>
          <w:rFonts w:asciiTheme="minorHAnsi" w:hAnsiTheme="minorHAnsi" w:cstheme="minorHAnsi"/>
          <w:b/>
          <w:sz w:val="18"/>
          <w:szCs w:val="18"/>
        </w:rPr>
        <w:br/>
      </w:r>
    </w:p>
    <w:p w14:paraId="373FB1E2" w14:textId="77777777" w:rsidR="00C374CD" w:rsidRPr="006478A3" w:rsidRDefault="00C374CD" w:rsidP="00C374CD">
      <w:pPr>
        <w:spacing w:line="360" w:lineRule="auto"/>
        <w:jc w:val="both"/>
        <w:rPr>
          <w:rFonts w:asciiTheme="minorHAnsi" w:hAnsiTheme="minorHAnsi" w:cstheme="minorHAnsi"/>
          <w:spacing w:val="4"/>
          <w:sz w:val="18"/>
          <w:szCs w:val="18"/>
        </w:rPr>
      </w:pPr>
      <w:r w:rsidRPr="006478A3">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6478A3">
        <w:rPr>
          <w:rFonts w:asciiTheme="minorHAnsi" w:hAnsiTheme="minorHAnsi" w:cstheme="minorHAnsi"/>
          <w:spacing w:val="4"/>
          <w:sz w:val="18"/>
          <w:szCs w:val="18"/>
        </w:rPr>
        <w:t>Pzp</w:t>
      </w:r>
      <w:proofErr w:type="spellEnd"/>
      <w:r w:rsidRPr="006478A3">
        <w:rPr>
          <w:rFonts w:asciiTheme="minorHAnsi" w:hAnsiTheme="minorHAnsi" w:cstheme="minorHAnsi"/>
          <w:sz w:val="18"/>
          <w:szCs w:val="18"/>
        </w:rPr>
        <w:t xml:space="preserve"> w zakresie wskazanym przez Zamawiającego</w:t>
      </w:r>
      <w:r w:rsidRPr="006478A3">
        <w:rPr>
          <w:rFonts w:asciiTheme="minorHAnsi" w:hAnsiTheme="minorHAnsi" w:cstheme="minorHAnsi"/>
          <w:spacing w:val="4"/>
          <w:sz w:val="18"/>
          <w:szCs w:val="18"/>
        </w:rPr>
        <w:t>;</w:t>
      </w:r>
    </w:p>
    <w:p w14:paraId="2197FE59" w14:textId="77777777" w:rsidR="00C374CD" w:rsidRPr="006478A3"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6478A3">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6478A3">
        <w:rPr>
          <w:rFonts w:asciiTheme="minorHAnsi" w:hAnsiTheme="minorHAnsi" w:cstheme="minorHAnsi"/>
          <w:spacing w:val="4"/>
          <w:sz w:val="18"/>
          <w:szCs w:val="18"/>
        </w:rPr>
        <w:t>Pzp</w:t>
      </w:r>
      <w:proofErr w:type="spellEnd"/>
      <w:r w:rsidRPr="006478A3">
        <w:rPr>
          <w:rFonts w:asciiTheme="minorHAnsi" w:hAnsiTheme="minorHAnsi" w:cstheme="minorHAnsi"/>
          <w:sz w:val="18"/>
          <w:szCs w:val="18"/>
        </w:rPr>
        <w:t xml:space="preserve"> w zakresie wskazanym przez Zamawiającego w SWZ</w:t>
      </w:r>
      <w:r w:rsidRPr="006478A3">
        <w:rPr>
          <w:rFonts w:asciiTheme="minorHAnsi" w:hAnsiTheme="minorHAnsi" w:cstheme="minorHAnsi"/>
          <w:spacing w:val="4"/>
          <w:sz w:val="18"/>
          <w:szCs w:val="18"/>
        </w:rPr>
        <w:t>;</w:t>
      </w:r>
    </w:p>
    <w:p w14:paraId="5F056E9A" w14:textId="77777777" w:rsidR="00C374CD" w:rsidRPr="006478A3" w:rsidRDefault="00C374CD" w:rsidP="000351F3">
      <w:pPr>
        <w:pStyle w:val="Akapitzlist"/>
        <w:numPr>
          <w:ilvl w:val="1"/>
          <w:numId w:val="71"/>
        </w:numPr>
        <w:ind w:left="426" w:hanging="426"/>
        <w:jc w:val="both"/>
        <w:rPr>
          <w:rFonts w:asciiTheme="minorHAnsi" w:hAnsiTheme="minorHAnsi" w:cstheme="minorHAnsi"/>
          <w:spacing w:val="4"/>
          <w:sz w:val="18"/>
          <w:szCs w:val="18"/>
          <w:lang w:eastAsia="pl-PL"/>
        </w:rPr>
      </w:pPr>
      <w:r w:rsidRPr="006478A3">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6E70F4B7" w14:textId="77777777" w:rsidR="00C374CD" w:rsidRPr="006478A3"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6478A3">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6478A3">
        <w:rPr>
          <w:rFonts w:asciiTheme="minorHAnsi" w:hAnsiTheme="minorHAnsi" w:cstheme="minorHAnsi"/>
          <w:spacing w:val="4"/>
          <w:sz w:val="18"/>
          <w:szCs w:val="18"/>
        </w:rPr>
        <w:t>Pzp</w:t>
      </w:r>
      <w:proofErr w:type="spellEnd"/>
      <w:r w:rsidRPr="006478A3">
        <w:rPr>
          <w:rStyle w:val="Odwoanieprzypisudolnego"/>
          <w:rFonts w:asciiTheme="minorHAnsi" w:hAnsiTheme="minorHAnsi" w:cstheme="minorHAnsi"/>
          <w:spacing w:val="4"/>
          <w:sz w:val="18"/>
          <w:szCs w:val="18"/>
        </w:rPr>
        <w:footnoteReference w:id="4"/>
      </w:r>
      <w:r w:rsidRPr="006478A3">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6478A3">
        <w:rPr>
          <w:rFonts w:asciiTheme="minorHAnsi" w:hAnsiTheme="minorHAnsi" w:cstheme="minorHAnsi"/>
          <w:spacing w:val="4"/>
          <w:sz w:val="18"/>
          <w:szCs w:val="18"/>
        </w:rPr>
        <w:t>Pzp</w:t>
      </w:r>
      <w:proofErr w:type="spellEnd"/>
      <w:r w:rsidRPr="006478A3">
        <w:rPr>
          <w:rFonts w:asciiTheme="minorHAnsi" w:hAnsiTheme="minorHAnsi" w:cstheme="minorHAnsi"/>
          <w:spacing w:val="4"/>
          <w:sz w:val="18"/>
          <w:szCs w:val="18"/>
        </w:rPr>
        <w:t xml:space="preserve"> podjąłem następujące środki naprawcze: …………………………………………………………………………………;</w:t>
      </w:r>
    </w:p>
    <w:p w14:paraId="7E690A76" w14:textId="77777777" w:rsidR="00C374CD" w:rsidRPr="006478A3"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6478A3">
        <w:rPr>
          <w:rFonts w:asciiTheme="minorHAnsi" w:hAnsiTheme="minorHAnsi" w:cstheme="minorHAnsi"/>
          <w:sz w:val="18"/>
          <w:szCs w:val="18"/>
        </w:rPr>
        <w:t>Oświadczam, że spełniam warunki udziału w postępowaniu w zakresie wskazanym przez Zamawiającego w SWZ;</w:t>
      </w:r>
    </w:p>
    <w:p w14:paraId="1EC345FC" w14:textId="77777777" w:rsidR="00C374CD" w:rsidRPr="006478A3"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6478A3">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4460846D" w14:textId="77777777" w:rsidR="00C374CD" w:rsidRPr="006478A3"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6478A3">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6478A3">
        <w:rPr>
          <w:rStyle w:val="Odwoanieprzypisudolnego"/>
          <w:rFonts w:asciiTheme="minorHAnsi" w:hAnsiTheme="minorHAnsi" w:cstheme="minorHAnsi"/>
          <w:sz w:val="18"/>
          <w:szCs w:val="18"/>
        </w:rPr>
        <w:footnoteReference w:id="5"/>
      </w:r>
      <w:r w:rsidRPr="006478A3">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E72AA6" w:rsidRPr="006478A3" w14:paraId="5CF789FC" w14:textId="77777777" w:rsidTr="00006854">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5260F" w14:textId="77777777" w:rsidR="00C374CD" w:rsidRPr="006478A3"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6478A3">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51ECD5" w14:textId="77777777" w:rsidR="00C374CD" w:rsidRPr="006478A3"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6478A3">
              <w:rPr>
                <w:rFonts w:asciiTheme="minorHAnsi" w:hAnsiTheme="minorHAnsi" w:cstheme="minorHAnsi"/>
                <w:spacing w:val="4"/>
                <w:sz w:val="18"/>
                <w:szCs w:val="18"/>
              </w:rPr>
              <w:t>Zakres udostępnianych zasobów</w:t>
            </w:r>
          </w:p>
        </w:tc>
      </w:tr>
      <w:tr w:rsidR="00E72AA6" w:rsidRPr="006478A3" w14:paraId="26FF296B" w14:textId="77777777" w:rsidTr="00006854">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1F7563E3" w14:textId="77777777" w:rsidR="00C374CD" w:rsidRPr="006478A3"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7585BF0C" w14:textId="77777777" w:rsidR="00C374CD" w:rsidRPr="006478A3"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r w:rsidR="00E72AA6" w:rsidRPr="006478A3" w14:paraId="49D662AD" w14:textId="77777777" w:rsidTr="00006854">
        <w:tc>
          <w:tcPr>
            <w:tcW w:w="2493" w:type="pct"/>
            <w:tcBorders>
              <w:top w:val="single" w:sz="4" w:space="0" w:color="auto"/>
              <w:left w:val="single" w:sz="4" w:space="0" w:color="auto"/>
              <w:bottom w:val="single" w:sz="4" w:space="0" w:color="auto"/>
              <w:right w:val="single" w:sz="4" w:space="0" w:color="auto"/>
            </w:tcBorders>
          </w:tcPr>
          <w:p w14:paraId="25E4C3AA" w14:textId="77777777" w:rsidR="00C374CD" w:rsidRPr="006478A3"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543329C6" w14:textId="77777777" w:rsidR="00C374CD" w:rsidRPr="006478A3"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bl>
    <w:p w14:paraId="40946735" w14:textId="77777777" w:rsidR="00C374CD" w:rsidRPr="006478A3"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6478A3">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848265C" w14:textId="77777777" w:rsidR="00C374CD" w:rsidRPr="006478A3" w:rsidRDefault="00C374CD" w:rsidP="00C374CD">
      <w:pPr>
        <w:pStyle w:val="Tekstpodstawowy"/>
        <w:jc w:val="right"/>
        <w:rPr>
          <w:rFonts w:asciiTheme="minorHAnsi" w:hAnsiTheme="minorHAnsi" w:cstheme="minorHAnsi"/>
          <w:sz w:val="18"/>
          <w:szCs w:val="18"/>
        </w:rPr>
      </w:pPr>
    </w:p>
    <w:p w14:paraId="7E1AD68E" w14:textId="77777777" w:rsidR="009461A5" w:rsidRPr="006478A3" w:rsidRDefault="009461A5" w:rsidP="00D83267">
      <w:pPr>
        <w:pStyle w:val="Tekstpodstawowy"/>
        <w:jc w:val="right"/>
        <w:rPr>
          <w:rFonts w:asciiTheme="minorHAnsi" w:hAnsiTheme="minorHAnsi" w:cstheme="minorHAnsi"/>
          <w:sz w:val="18"/>
          <w:szCs w:val="18"/>
        </w:rPr>
      </w:pPr>
    </w:p>
    <w:p w14:paraId="66A606FC" w14:textId="77777777" w:rsidR="009461A5" w:rsidRPr="006478A3" w:rsidRDefault="009461A5" w:rsidP="00D83267">
      <w:pPr>
        <w:pStyle w:val="Tekstpodstawowy"/>
        <w:jc w:val="right"/>
        <w:rPr>
          <w:rFonts w:asciiTheme="minorHAnsi" w:hAnsiTheme="minorHAnsi" w:cstheme="minorHAnsi"/>
          <w:sz w:val="18"/>
          <w:szCs w:val="18"/>
        </w:rPr>
      </w:pPr>
    </w:p>
    <w:p w14:paraId="0A66E610" w14:textId="77777777" w:rsidR="009461A5" w:rsidRPr="006478A3" w:rsidRDefault="009461A5" w:rsidP="00D83267">
      <w:pPr>
        <w:pStyle w:val="Tekstpodstawowy"/>
        <w:jc w:val="right"/>
        <w:rPr>
          <w:rFonts w:asciiTheme="minorHAnsi" w:hAnsiTheme="minorHAnsi" w:cstheme="minorHAnsi"/>
          <w:sz w:val="18"/>
          <w:szCs w:val="18"/>
        </w:rPr>
      </w:pPr>
    </w:p>
    <w:p w14:paraId="2894B899" w14:textId="77777777" w:rsidR="009461A5" w:rsidRPr="006478A3" w:rsidRDefault="009461A5" w:rsidP="00D83267">
      <w:pPr>
        <w:pStyle w:val="Tekstpodstawowy"/>
        <w:jc w:val="right"/>
        <w:rPr>
          <w:rFonts w:asciiTheme="minorHAnsi" w:hAnsiTheme="minorHAnsi" w:cstheme="minorHAnsi"/>
          <w:sz w:val="18"/>
          <w:szCs w:val="18"/>
        </w:rPr>
      </w:pPr>
    </w:p>
    <w:p w14:paraId="6C7A95AE" w14:textId="77777777" w:rsidR="009461A5" w:rsidRPr="006478A3" w:rsidRDefault="009461A5" w:rsidP="00D83267">
      <w:pPr>
        <w:pStyle w:val="Tekstpodstawowy"/>
        <w:jc w:val="right"/>
        <w:rPr>
          <w:rFonts w:asciiTheme="minorHAnsi" w:hAnsiTheme="minorHAnsi" w:cstheme="minorHAnsi"/>
          <w:sz w:val="18"/>
          <w:szCs w:val="18"/>
        </w:rPr>
      </w:pPr>
    </w:p>
    <w:p w14:paraId="35CD14B8" w14:textId="77777777" w:rsidR="009461A5" w:rsidRPr="006478A3" w:rsidRDefault="009461A5" w:rsidP="00D83267">
      <w:pPr>
        <w:pStyle w:val="Tekstpodstawowy"/>
        <w:jc w:val="right"/>
        <w:rPr>
          <w:rFonts w:asciiTheme="minorHAnsi" w:hAnsiTheme="minorHAnsi" w:cstheme="minorHAnsi"/>
          <w:sz w:val="18"/>
          <w:szCs w:val="18"/>
        </w:rPr>
      </w:pPr>
    </w:p>
    <w:p w14:paraId="17A0AEE3" w14:textId="77777777" w:rsidR="009461A5" w:rsidRPr="006478A3" w:rsidRDefault="009461A5" w:rsidP="00D83267">
      <w:pPr>
        <w:pStyle w:val="Tekstpodstawowy"/>
        <w:jc w:val="right"/>
        <w:rPr>
          <w:rFonts w:asciiTheme="minorHAnsi" w:hAnsiTheme="minorHAnsi" w:cstheme="minorHAnsi"/>
          <w:sz w:val="18"/>
          <w:szCs w:val="18"/>
        </w:rPr>
      </w:pPr>
    </w:p>
    <w:p w14:paraId="0A61FE5A" w14:textId="77777777" w:rsidR="009461A5" w:rsidRPr="006478A3" w:rsidRDefault="009461A5" w:rsidP="00D83267">
      <w:pPr>
        <w:pStyle w:val="Tekstpodstawowy"/>
        <w:jc w:val="right"/>
        <w:rPr>
          <w:rFonts w:asciiTheme="minorHAnsi" w:hAnsiTheme="minorHAnsi" w:cstheme="minorHAnsi"/>
          <w:sz w:val="18"/>
          <w:szCs w:val="18"/>
        </w:rPr>
      </w:pPr>
    </w:p>
    <w:p w14:paraId="6C678BE6" w14:textId="77777777" w:rsidR="009461A5" w:rsidRPr="006478A3" w:rsidRDefault="009461A5" w:rsidP="00D83267">
      <w:pPr>
        <w:pStyle w:val="Tekstpodstawowy"/>
        <w:jc w:val="right"/>
        <w:rPr>
          <w:rFonts w:asciiTheme="minorHAnsi" w:hAnsiTheme="minorHAnsi" w:cstheme="minorHAnsi"/>
          <w:sz w:val="18"/>
          <w:szCs w:val="18"/>
        </w:rPr>
      </w:pPr>
    </w:p>
    <w:p w14:paraId="5B6EE226" w14:textId="77777777" w:rsidR="009461A5" w:rsidRPr="006478A3" w:rsidRDefault="009461A5" w:rsidP="00D83267">
      <w:pPr>
        <w:pStyle w:val="Tekstpodstawowy"/>
        <w:jc w:val="right"/>
        <w:rPr>
          <w:rFonts w:asciiTheme="minorHAnsi" w:hAnsiTheme="minorHAnsi" w:cstheme="minorHAnsi"/>
          <w:sz w:val="18"/>
          <w:szCs w:val="18"/>
        </w:rPr>
      </w:pPr>
    </w:p>
    <w:p w14:paraId="47E6C5B6" w14:textId="25FFCD58" w:rsidR="009461A5" w:rsidRPr="006478A3" w:rsidRDefault="009461A5" w:rsidP="009461A5">
      <w:pPr>
        <w:pStyle w:val="Tekstpodstawowy"/>
        <w:jc w:val="right"/>
        <w:rPr>
          <w:rFonts w:asciiTheme="minorHAnsi" w:hAnsiTheme="minorHAnsi" w:cstheme="minorHAnsi"/>
          <w:sz w:val="18"/>
          <w:szCs w:val="18"/>
        </w:rPr>
      </w:pPr>
      <w:r w:rsidRPr="006478A3">
        <w:rPr>
          <w:rFonts w:asciiTheme="minorHAnsi" w:hAnsiTheme="minorHAnsi" w:cstheme="minorHAnsi"/>
          <w:sz w:val="18"/>
          <w:szCs w:val="18"/>
        </w:rPr>
        <w:t xml:space="preserve">Załącznik nr </w:t>
      </w:r>
      <w:r w:rsidR="00915ADB" w:rsidRPr="006478A3">
        <w:rPr>
          <w:rFonts w:asciiTheme="minorHAnsi" w:hAnsiTheme="minorHAnsi" w:cstheme="minorHAnsi"/>
          <w:sz w:val="18"/>
          <w:szCs w:val="18"/>
        </w:rPr>
        <w:t>1</w:t>
      </w:r>
      <w:r w:rsidRPr="006478A3">
        <w:rPr>
          <w:rFonts w:asciiTheme="minorHAnsi" w:hAnsiTheme="minorHAnsi" w:cstheme="minorHAnsi"/>
          <w:sz w:val="18"/>
          <w:szCs w:val="18"/>
        </w:rPr>
        <w:t>A</w:t>
      </w:r>
    </w:p>
    <w:p w14:paraId="7B3BC542" w14:textId="77777777" w:rsidR="009461A5" w:rsidRPr="006478A3"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E72AA6" w:rsidRPr="006478A3" w14:paraId="3451DF35" w14:textId="77777777" w:rsidTr="002D68DA">
        <w:trPr>
          <w:trHeight w:val="752"/>
        </w:trPr>
        <w:tc>
          <w:tcPr>
            <w:tcW w:w="9214" w:type="dxa"/>
            <w:shd w:val="clear" w:color="auto" w:fill="CCCCCC"/>
            <w:vAlign w:val="center"/>
          </w:tcPr>
          <w:p w14:paraId="70476375" w14:textId="77777777" w:rsidR="00D7594C" w:rsidRPr="006478A3" w:rsidRDefault="009461A5" w:rsidP="002D68DA">
            <w:pPr>
              <w:spacing w:before="120" w:after="120"/>
              <w:ind w:right="73"/>
              <w:jc w:val="center"/>
              <w:rPr>
                <w:rFonts w:asciiTheme="minorHAnsi" w:hAnsiTheme="minorHAnsi" w:cstheme="minorHAnsi"/>
                <w:b/>
                <w:bCs/>
                <w:sz w:val="18"/>
                <w:szCs w:val="18"/>
              </w:rPr>
            </w:pPr>
            <w:r w:rsidRPr="006478A3">
              <w:rPr>
                <w:rFonts w:asciiTheme="minorHAnsi" w:hAnsiTheme="minorHAnsi" w:cstheme="minorHAnsi"/>
                <w:b/>
                <w:sz w:val="18"/>
                <w:szCs w:val="18"/>
              </w:rPr>
              <w:t>OŚWIADCZENIE WYKONAWCY O AKTUALNOŚCI OŚWIADCZENIA ZGODNEGO Z ART.125 UST.1 PZP</w:t>
            </w:r>
            <w:r w:rsidR="00D7594C" w:rsidRPr="006478A3">
              <w:rPr>
                <w:rFonts w:asciiTheme="minorHAnsi" w:hAnsiTheme="minorHAnsi" w:cstheme="minorHAnsi"/>
                <w:b/>
                <w:bCs/>
                <w:sz w:val="18"/>
                <w:szCs w:val="18"/>
              </w:rPr>
              <w:t xml:space="preserve"> </w:t>
            </w:r>
          </w:p>
          <w:p w14:paraId="3F0B75A1" w14:textId="49D11D09" w:rsidR="009461A5" w:rsidRPr="006478A3" w:rsidRDefault="00D7594C" w:rsidP="002D68DA">
            <w:pPr>
              <w:spacing w:before="120" w:after="120"/>
              <w:ind w:right="73"/>
              <w:jc w:val="center"/>
              <w:rPr>
                <w:rFonts w:asciiTheme="minorHAnsi" w:hAnsiTheme="minorHAnsi" w:cstheme="minorHAnsi"/>
                <w:b/>
                <w:sz w:val="18"/>
                <w:szCs w:val="18"/>
              </w:rPr>
            </w:pPr>
            <w:r w:rsidRPr="006478A3">
              <w:rPr>
                <w:rFonts w:asciiTheme="minorHAnsi" w:hAnsiTheme="minorHAnsi" w:cstheme="minorHAnsi"/>
                <w:b/>
                <w:bCs/>
                <w:sz w:val="18"/>
                <w:szCs w:val="18"/>
              </w:rPr>
              <w:t>DLA ZADANIA NR 1*2*3*4*5*6*7*</w:t>
            </w:r>
          </w:p>
          <w:p w14:paraId="35AC76AF" w14:textId="77777777" w:rsidR="009461A5" w:rsidRPr="006478A3" w:rsidRDefault="009461A5" w:rsidP="002D68DA">
            <w:pPr>
              <w:spacing w:before="120" w:after="120"/>
              <w:jc w:val="center"/>
              <w:rPr>
                <w:rFonts w:asciiTheme="minorHAnsi" w:hAnsiTheme="minorHAnsi" w:cstheme="minorHAnsi"/>
                <w:b/>
                <w:bCs/>
                <w:iCs/>
                <w:sz w:val="18"/>
                <w:szCs w:val="18"/>
              </w:rPr>
            </w:pPr>
            <w:r w:rsidRPr="006478A3">
              <w:rPr>
                <w:rFonts w:asciiTheme="minorHAnsi" w:hAnsiTheme="minorHAnsi" w:cstheme="minorHAnsi"/>
                <w:b/>
                <w:bCs/>
                <w:iCs/>
                <w:sz w:val="18"/>
                <w:szCs w:val="18"/>
              </w:rPr>
              <w:t xml:space="preserve"> </w:t>
            </w:r>
          </w:p>
        </w:tc>
      </w:tr>
    </w:tbl>
    <w:p w14:paraId="43ECC09B" w14:textId="77777777" w:rsidR="009461A5" w:rsidRPr="006478A3"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6CA5D7AB" w14:textId="77777777" w:rsidR="009461A5" w:rsidRPr="006478A3"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6478A3">
        <w:rPr>
          <w:rFonts w:asciiTheme="minorHAnsi" w:hAnsiTheme="minorHAnsi" w:cstheme="minorHAnsi"/>
          <w:bCs/>
          <w:sz w:val="18"/>
          <w:szCs w:val="18"/>
        </w:rPr>
        <w:t>Nazwa Wykonawcy: …………………………………………………………………………………………………………………………………………………………………..</w:t>
      </w:r>
    </w:p>
    <w:p w14:paraId="03B5233F" w14:textId="77777777" w:rsidR="00E97D33" w:rsidRPr="006478A3" w:rsidRDefault="009461A5" w:rsidP="00E97D33">
      <w:pPr>
        <w:jc w:val="center"/>
        <w:rPr>
          <w:rFonts w:asciiTheme="minorHAnsi" w:hAnsiTheme="minorHAnsi" w:cstheme="minorHAnsi"/>
          <w:b/>
          <w:sz w:val="18"/>
          <w:szCs w:val="18"/>
        </w:rPr>
      </w:pPr>
      <w:r w:rsidRPr="006478A3">
        <w:rPr>
          <w:rFonts w:asciiTheme="minorHAnsi" w:hAnsiTheme="minorHAnsi" w:cstheme="minorHAnsi"/>
          <w:spacing w:val="4"/>
          <w:sz w:val="18"/>
          <w:szCs w:val="18"/>
        </w:rPr>
        <w:t xml:space="preserve">Składając ofertę w postępowaniu o udzielenie zamówienia publicznego pn.: </w:t>
      </w:r>
      <w:r w:rsidR="00E97D33" w:rsidRPr="006478A3">
        <w:rPr>
          <w:rFonts w:asciiTheme="minorHAnsi" w:hAnsiTheme="minorHAnsi" w:cstheme="minorHAnsi"/>
          <w:b/>
          <w:sz w:val="18"/>
          <w:szCs w:val="18"/>
        </w:rPr>
        <w:t xml:space="preserve">Sukcesywna dostawa produktów spożywczych dla potrzeb </w:t>
      </w:r>
      <w:r w:rsidR="00E97D33" w:rsidRPr="006478A3">
        <w:rPr>
          <w:rFonts w:asciiTheme="minorHAnsi" w:hAnsiTheme="minorHAnsi" w:cstheme="minorHAnsi"/>
          <w:b/>
          <w:sz w:val="18"/>
          <w:szCs w:val="18"/>
          <w:shd w:val="clear" w:color="auto" w:fill="FFFFFF"/>
        </w:rPr>
        <w:t>Szermierczej Sportowej Szkoły Podstawowej  nr 85</w:t>
      </w:r>
      <w:r w:rsidR="00E97D33" w:rsidRPr="006478A3">
        <w:rPr>
          <w:rFonts w:asciiTheme="minorHAnsi" w:hAnsiTheme="minorHAnsi" w:cstheme="minorHAnsi"/>
          <w:b/>
          <w:sz w:val="18"/>
          <w:szCs w:val="18"/>
          <w:shd w:val="clear" w:color="auto" w:fill="FFFFFF"/>
        </w:rPr>
        <w:br/>
        <w:t xml:space="preserve">im. prof. Mariana Suskiego, </w:t>
      </w:r>
      <w:r w:rsidR="00E97D33" w:rsidRPr="006478A3">
        <w:rPr>
          <w:rFonts w:asciiTheme="minorHAnsi" w:hAnsiTheme="minorHAnsi" w:cstheme="minorHAnsi"/>
          <w:b/>
          <w:sz w:val="18"/>
          <w:szCs w:val="18"/>
        </w:rPr>
        <w:t xml:space="preserve"> z  podziałem na zadania. </w:t>
      </w:r>
      <w:r w:rsidR="00E97D33" w:rsidRPr="006478A3">
        <w:rPr>
          <w:rFonts w:asciiTheme="minorHAnsi" w:hAnsiTheme="minorHAnsi" w:cstheme="minorHAnsi"/>
          <w:b/>
          <w:sz w:val="18"/>
          <w:szCs w:val="18"/>
        </w:rPr>
        <w:br/>
      </w:r>
    </w:p>
    <w:p w14:paraId="417FA9BE" w14:textId="56FD2177" w:rsidR="009461A5" w:rsidRPr="006478A3" w:rsidRDefault="009461A5" w:rsidP="009461A5">
      <w:pPr>
        <w:rPr>
          <w:rFonts w:asciiTheme="minorHAnsi" w:hAnsiTheme="minorHAnsi" w:cstheme="minorHAnsi"/>
          <w:b/>
          <w:snapToGrid w:val="0"/>
          <w:sz w:val="18"/>
          <w:szCs w:val="18"/>
        </w:rPr>
      </w:pPr>
    </w:p>
    <w:p w14:paraId="599FBFF4" w14:textId="77777777" w:rsidR="009461A5" w:rsidRPr="006478A3" w:rsidRDefault="009461A5" w:rsidP="009461A5">
      <w:pPr>
        <w:ind w:left="360" w:hanging="360"/>
        <w:rPr>
          <w:rFonts w:asciiTheme="minorHAnsi" w:hAnsiTheme="minorHAnsi" w:cstheme="minorHAnsi"/>
          <w:b/>
          <w:bCs/>
          <w:spacing w:val="4"/>
          <w:sz w:val="18"/>
          <w:szCs w:val="18"/>
        </w:rPr>
      </w:pPr>
    </w:p>
    <w:p w14:paraId="6093DCFD" w14:textId="77777777" w:rsidR="009461A5" w:rsidRPr="006478A3" w:rsidRDefault="009461A5" w:rsidP="009461A5">
      <w:pPr>
        <w:pStyle w:val="Tekstpodstawowy2"/>
        <w:ind w:firstLine="360"/>
        <w:rPr>
          <w:rFonts w:asciiTheme="minorHAnsi" w:hAnsiTheme="minorHAnsi" w:cstheme="minorHAnsi"/>
          <w:b w:val="0"/>
          <w:sz w:val="18"/>
          <w:szCs w:val="18"/>
        </w:rPr>
      </w:pPr>
      <w:r w:rsidRPr="006478A3">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6478A3">
        <w:rPr>
          <w:rFonts w:asciiTheme="minorHAnsi" w:hAnsiTheme="minorHAnsi" w:cstheme="minorHAnsi"/>
          <w:bCs w:val="0"/>
          <w:sz w:val="18"/>
          <w:szCs w:val="18"/>
        </w:rPr>
        <w:t>tj</w:t>
      </w:r>
      <w:proofErr w:type="spellEnd"/>
      <w:r w:rsidRPr="006478A3">
        <w:rPr>
          <w:rFonts w:asciiTheme="minorHAnsi" w:hAnsiTheme="minorHAnsi" w:cstheme="minorHAnsi"/>
          <w:bCs w:val="0"/>
          <w:sz w:val="18"/>
          <w:szCs w:val="18"/>
        </w:rPr>
        <w:t>:</w:t>
      </w:r>
    </w:p>
    <w:p w14:paraId="2391BE96" w14:textId="77777777" w:rsidR="009461A5" w:rsidRPr="006478A3" w:rsidRDefault="009461A5" w:rsidP="000351F3">
      <w:pPr>
        <w:pStyle w:val="Tekstpodstawowy2"/>
        <w:numPr>
          <w:ilvl w:val="0"/>
          <w:numId w:val="53"/>
        </w:numPr>
        <w:ind w:left="709" w:hanging="567"/>
        <w:rPr>
          <w:rFonts w:asciiTheme="minorHAnsi" w:hAnsiTheme="minorHAnsi" w:cstheme="minorHAnsi"/>
          <w:b w:val="0"/>
          <w:sz w:val="18"/>
          <w:szCs w:val="18"/>
        </w:rPr>
      </w:pPr>
      <w:r w:rsidRPr="006478A3">
        <w:rPr>
          <w:rFonts w:asciiTheme="minorHAnsi" w:hAnsiTheme="minorHAnsi" w:cstheme="minorHAnsi"/>
          <w:b w:val="0"/>
          <w:bCs w:val="0"/>
          <w:sz w:val="18"/>
          <w:szCs w:val="18"/>
        </w:rPr>
        <w:t>art. 108 ust. 1 pkt. 3 ustawy,</w:t>
      </w:r>
    </w:p>
    <w:p w14:paraId="294950D1" w14:textId="77777777" w:rsidR="009461A5" w:rsidRPr="006478A3" w:rsidRDefault="009461A5" w:rsidP="000351F3">
      <w:pPr>
        <w:pStyle w:val="Tekstpodstawowy2"/>
        <w:numPr>
          <w:ilvl w:val="0"/>
          <w:numId w:val="53"/>
        </w:numPr>
        <w:ind w:left="709" w:hanging="567"/>
        <w:rPr>
          <w:rFonts w:asciiTheme="minorHAnsi" w:hAnsiTheme="minorHAnsi" w:cstheme="minorHAnsi"/>
          <w:b w:val="0"/>
          <w:sz w:val="18"/>
          <w:szCs w:val="18"/>
        </w:rPr>
      </w:pPr>
      <w:r w:rsidRPr="006478A3">
        <w:rPr>
          <w:rFonts w:asciiTheme="minorHAnsi" w:hAnsiTheme="minorHAnsi" w:cstheme="minorHAnsi"/>
          <w:b w:val="0"/>
          <w:bCs w:val="0"/>
          <w:sz w:val="18"/>
          <w:szCs w:val="18"/>
        </w:rPr>
        <w:t>art. 108 ust. 1 pkt. 4 ustawy, dotyczących orzeczenia zakazu ubiegania się o zamówienie publiczne tytułem środka zapobiegawczego,</w:t>
      </w:r>
    </w:p>
    <w:p w14:paraId="7CAE30F9" w14:textId="77777777" w:rsidR="009461A5" w:rsidRPr="006478A3" w:rsidRDefault="009461A5" w:rsidP="000351F3">
      <w:pPr>
        <w:pStyle w:val="Tekstpodstawowy2"/>
        <w:numPr>
          <w:ilvl w:val="0"/>
          <w:numId w:val="53"/>
        </w:numPr>
        <w:ind w:left="709" w:hanging="567"/>
        <w:rPr>
          <w:rFonts w:asciiTheme="minorHAnsi" w:hAnsiTheme="minorHAnsi" w:cstheme="minorHAnsi"/>
          <w:b w:val="0"/>
          <w:sz w:val="18"/>
          <w:szCs w:val="18"/>
        </w:rPr>
      </w:pPr>
      <w:r w:rsidRPr="006478A3">
        <w:rPr>
          <w:rFonts w:asciiTheme="minorHAnsi" w:hAnsiTheme="minorHAnsi" w:cstheme="minorHAnsi"/>
          <w:b w:val="0"/>
          <w:bCs w:val="0"/>
          <w:sz w:val="18"/>
          <w:szCs w:val="18"/>
        </w:rPr>
        <w:t>art. 108 ust. 1 pkt. 6 ustawy.</w:t>
      </w:r>
    </w:p>
    <w:p w14:paraId="4199B280" w14:textId="77777777" w:rsidR="009461A5" w:rsidRPr="006478A3" w:rsidRDefault="009461A5" w:rsidP="009461A5">
      <w:pPr>
        <w:pStyle w:val="Tekstpodstawowy"/>
        <w:jc w:val="right"/>
        <w:rPr>
          <w:rFonts w:asciiTheme="minorHAnsi" w:hAnsiTheme="minorHAnsi" w:cstheme="minorHAnsi"/>
          <w:sz w:val="18"/>
          <w:szCs w:val="18"/>
        </w:rPr>
      </w:pPr>
    </w:p>
    <w:p w14:paraId="40619DA9" w14:textId="77777777" w:rsidR="009461A5" w:rsidRPr="006478A3" w:rsidRDefault="009461A5" w:rsidP="009461A5">
      <w:pPr>
        <w:pStyle w:val="Tekstpodstawowy"/>
        <w:rPr>
          <w:rFonts w:asciiTheme="minorHAnsi" w:hAnsiTheme="minorHAnsi" w:cstheme="minorHAnsi"/>
          <w:sz w:val="18"/>
          <w:szCs w:val="18"/>
        </w:rPr>
      </w:pPr>
      <w:r w:rsidRPr="006478A3">
        <w:rPr>
          <w:rFonts w:asciiTheme="minorHAnsi" w:hAnsiTheme="minorHAnsi" w:cstheme="minorHAnsi"/>
          <w:sz w:val="18"/>
          <w:szCs w:val="18"/>
        </w:rPr>
        <w:t>są nadal aktualne.</w:t>
      </w:r>
    </w:p>
    <w:p w14:paraId="7BEA28F8" w14:textId="77777777" w:rsidR="009461A5" w:rsidRPr="006478A3" w:rsidRDefault="009461A5" w:rsidP="009461A5">
      <w:pPr>
        <w:pStyle w:val="Tekstpodstawowy"/>
        <w:jc w:val="right"/>
        <w:rPr>
          <w:rFonts w:asciiTheme="minorHAnsi" w:hAnsiTheme="minorHAnsi" w:cstheme="minorHAnsi"/>
          <w:sz w:val="18"/>
          <w:szCs w:val="18"/>
        </w:rPr>
      </w:pPr>
    </w:p>
    <w:p w14:paraId="6132A45C" w14:textId="77777777" w:rsidR="009E6824" w:rsidRPr="006478A3" w:rsidRDefault="009E6824" w:rsidP="00D83267">
      <w:pPr>
        <w:pStyle w:val="Tekstpodstawowy"/>
        <w:jc w:val="right"/>
        <w:rPr>
          <w:rFonts w:asciiTheme="minorHAnsi" w:hAnsiTheme="minorHAnsi" w:cstheme="minorHAnsi"/>
          <w:sz w:val="18"/>
          <w:szCs w:val="18"/>
        </w:rPr>
      </w:pPr>
    </w:p>
    <w:p w14:paraId="6ED83769" w14:textId="77777777" w:rsidR="009E6824" w:rsidRPr="006478A3" w:rsidRDefault="009E6824" w:rsidP="00D83267">
      <w:pPr>
        <w:pStyle w:val="Tekstpodstawowy"/>
        <w:jc w:val="right"/>
        <w:rPr>
          <w:rFonts w:asciiTheme="minorHAnsi" w:hAnsiTheme="minorHAnsi" w:cstheme="minorHAnsi"/>
          <w:sz w:val="18"/>
          <w:szCs w:val="18"/>
        </w:rPr>
      </w:pPr>
    </w:p>
    <w:p w14:paraId="77D296C0" w14:textId="77777777" w:rsidR="009E6824" w:rsidRPr="006478A3" w:rsidRDefault="009E6824" w:rsidP="00D83267">
      <w:pPr>
        <w:pStyle w:val="Tekstpodstawowy"/>
        <w:jc w:val="right"/>
        <w:rPr>
          <w:rFonts w:asciiTheme="minorHAnsi" w:hAnsiTheme="minorHAnsi" w:cstheme="minorHAnsi"/>
          <w:sz w:val="18"/>
          <w:szCs w:val="18"/>
        </w:rPr>
      </w:pPr>
    </w:p>
    <w:p w14:paraId="64EE3B42" w14:textId="77777777" w:rsidR="009E6824" w:rsidRPr="006478A3" w:rsidRDefault="009E6824" w:rsidP="00D83267">
      <w:pPr>
        <w:pStyle w:val="Tekstpodstawowy"/>
        <w:jc w:val="right"/>
        <w:rPr>
          <w:rFonts w:asciiTheme="minorHAnsi" w:hAnsiTheme="minorHAnsi" w:cstheme="minorHAnsi"/>
          <w:sz w:val="18"/>
          <w:szCs w:val="18"/>
        </w:rPr>
      </w:pPr>
    </w:p>
    <w:p w14:paraId="22644864" w14:textId="77777777" w:rsidR="009E6824" w:rsidRPr="006478A3" w:rsidRDefault="009E6824" w:rsidP="00D83267">
      <w:pPr>
        <w:pStyle w:val="Tekstpodstawowy"/>
        <w:jc w:val="right"/>
        <w:rPr>
          <w:rFonts w:asciiTheme="minorHAnsi" w:hAnsiTheme="minorHAnsi" w:cstheme="minorHAnsi"/>
          <w:sz w:val="18"/>
          <w:szCs w:val="18"/>
        </w:rPr>
      </w:pPr>
    </w:p>
    <w:p w14:paraId="7C39F001" w14:textId="77777777" w:rsidR="002D339B" w:rsidRPr="006478A3" w:rsidRDefault="002D339B" w:rsidP="00D83267">
      <w:pPr>
        <w:pStyle w:val="Tekstpodstawowy"/>
        <w:jc w:val="right"/>
        <w:rPr>
          <w:rFonts w:asciiTheme="minorHAnsi" w:hAnsiTheme="minorHAnsi" w:cstheme="minorHAnsi"/>
          <w:sz w:val="18"/>
          <w:szCs w:val="18"/>
        </w:rPr>
      </w:pPr>
    </w:p>
    <w:p w14:paraId="55B941BC" w14:textId="77777777" w:rsidR="002D339B" w:rsidRPr="006478A3" w:rsidRDefault="002D339B" w:rsidP="00D83267">
      <w:pPr>
        <w:pStyle w:val="Tekstpodstawowy"/>
        <w:jc w:val="right"/>
        <w:rPr>
          <w:rFonts w:asciiTheme="minorHAnsi" w:hAnsiTheme="minorHAnsi" w:cstheme="minorHAnsi"/>
          <w:sz w:val="18"/>
          <w:szCs w:val="18"/>
        </w:rPr>
      </w:pPr>
    </w:p>
    <w:p w14:paraId="3F1BAE60" w14:textId="77777777" w:rsidR="002D339B" w:rsidRPr="006478A3" w:rsidRDefault="002D339B" w:rsidP="00D83267">
      <w:pPr>
        <w:pStyle w:val="Tekstpodstawowy"/>
        <w:jc w:val="right"/>
        <w:rPr>
          <w:rFonts w:asciiTheme="minorHAnsi" w:hAnsiTheme="minorHAnsi" w:cstheme="minorHAnsi"/>
          <w:sz w:val="18"/>
          <w:szCs w:val="18"/>
        </w:rPr>
      </w:pPr>
    </w:p>
    <w:p w14:paraId="23FD73FD" w14:textId="77777777" w:rsidR="002D339B" w:rsidRPr="006478A3" w:rsidRDefault="002D339B" w:rsidP="00D83267">
      <w:pPr>
        <w:pStyle w:val="Tekstpodstawowy"/>
        <w:jc w:val="right"/>
        <w:rPr>
          <w:rFonts w:asciiTheme="minorHAnsi" w:hAnsiTheme="minorHAnsi" w:cstheme="minorHAnsi"/>
          <w:sz w:val="18"/>
          <w:szCs w:val="18"/>
        </w:rPr>
      </w:pPr>
    </w:p>
    <w:p w14:paraId="4D5785F4" w14:textId="77777777" w:rsidR="009137FD" w:rsidRPr="006478A3" w:rsidRDefault="009137FD" w:rsidP="009137FD">
      <w:pPr>
        <w:rPr>
          <w:rFonts w:asciiTheme="minorHAnsi" w:hAnsiTheme="minorHAnsi" w:cstheme="minorHAnsi"/>
          <w:sz w:val="18"/>
          <w:szCs w:val="18"/>
        </w:rPr>
        <w:sectPr w:rsidR="009137FD" w:rsidRPr="006478A3" w:rsidSect="008A1F56">
          <w:headerReference w:type="even" r:id="rId12"/>
          <w:headerReference w:type="default" r:id="rId13"/>
          <w:footerReference w:type="even" r:id="rId14"/>
          <w:footerReference w:type="default" r:id="rId15"/>
          <w:pgSz w:w="11906" w:h="16838"/>
          <w:pgMar w:top="709" w:right="1134" w:bottom="1134" w:left="1418" w:header="709" w:footer="624" w:gutter="0"/>
          <w:cols w:space="708"/>
          <w:docGrid w:linePitch="360"/>
        </w:sectPr>
      </w:pP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r w:rsidRPr="006478A3">
        <w:rPr>
          <w:rFonts w:asciiTheme="minorHAnsi" w:hAnsiTheme="minorHAnsi" w:cstheme="minorHAnsi"/>
          <w:sz w:val="18"/>
          <w:szCs w:val="18"/>
        </w:rPr>
        <w:tab/>
      </w:r>
    </w:p>
    <w:p w14:paraId="31BAC1B3" w14:textId="742810DE" w:rsidR="009E6824" w:rsidRPr="006478A3" w:rsidRDefault="009E6824" w:rsidP="00EC0DBE">
      <w:pPr>
        <w:jc w:val="right"/>
        <w:rPr>
          <w:rFonts w:asciiTheme="minorHAnsi" w:hAnsiTheme="minorHAnsi" w:cstheme="minorHAnsi"/>
          <w:sz w:val="18"/>
          <w:szCs w:val="18"/>
        </w:rPr>
      </w:pPr>
      <w:r w:rsidRPr="006478A3">
        <w:rPr>
          <w:rFonts w:asciiTheme="minorHAnsi" w:hAnsiTheme="minorHAnsi" w:cstheme="minorHAnsi"/>
          <w:sz w:val="18"/>
          <w:szCs w:val="18"/>
        </w:rPr>
        <w:lastRenderedPageBreak/>
        <w:t xml:space="preserve">Załącznik nr </w:t>
      </w:r>
      <w:r w:rsidR="00915ADB" w:rsidRPr="006478A3">
        <w:rPr>
          <w:rFonts w:asciiTheme="minorHAnsi" w:hAnsiTheme="minorHAnsi" w:cstheme="minorHAnsi"/>
          <w:sz w:val="18"/>
          <w:szCs w:val="18"/>
        </w:rPr>
        <w:t>2</w:t>
      </w:r>
    </w:p>
    <w:p w14:paraId="64A5C49F" w14:textId="77777777" w:rsidR="009E6824" w:rsidRPr="006478A3"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E72AA6" w:rsidRPr="006478A3" w14:paraId="2AAB8B1D" w14:textId="77777777" w:rsidTr="00995345">
        <w:trPr>
          <w:trHeight w:val="844"/>
        </w:trPr>
        <w:tc>
          <w:tcPr>
            <w:tcW w:w="9356" w:type="dxa"/>
            <w:shd w:val="clear" w:color="auto" w:fill="CCCCCC"/>
            <w:vAlign w:val="center"/>
          </w:tcPr>
          <w:p w14:paraId="4674E45F" w14:textId="77777777" w:rsidR="009E6824" w:rsidRPr="006478A3" w:rsidRDefault="009E6824" w:rsidP="0065142A">
            <w:pPr>
              <w:jc w:val="center"/>
              <w:rPr>
                <w:rFonts w:asciiTheme="minorHAnsi" w:hAnsiTheme="minorHAnsi" w:cstheme="minorHAnsi"/>
                <w:b/>
                <w:sz w:val="18"/>
                <w:szCs w:val="18"/>
              </w:rPr>
            </w:pPr>
            <w:r w:rsidRPr="006478A3">
              <w:rPr>
                <w:rFonts w:asciiTheme="minorHAnsi" w:hAnsiTheme="minorHAnsi" w:cstheme="minorHAnsi"/>
                <w:b/>
                <w:sz w:val="18"/>
                <w:szCs w:val="18"/>
              </w:rPr>
              <w:t>WZÓR ZOBOWIĄZANIA PODMIOTU UDOSTĘPNIAJĄCEGO ZASOBY</w:t>
            </w:r>
          </w:p>
          <w:p w14:paraId="0D69FDD6" w14:textId="77777777" w:rsidR="009E6824" w:rsidRPr="006478A3" w:rsidRDefault="009E6824" w:rsidP="0065142A">
            <w:pPr>
              <w:jc w:val="center"/>
              <w:rPr>
                <w:rFonts w:asciiTheme="minorHAnsi" w:hAnsiTheme="minorHAnsi" w:cstheme="minorHAnsi"/>
                <w:b/>
                <w:sz w:val="18"/>
                <w:szCs w:val="18"/>
              </w:rPr>
            </w:pPr>
            <w:r w:rsidRPr="006478A3">
              <w:rPr>
                <w:rFonts w:asciiTheme="minorHAnsi" w:hAnsiTheme="minorHAnsi" w:cstheme="minorHAnsi"/>
                <w:b/>
                <w:sz w:val="18"/>
                <w:szCs w:val="18"/>
              </w:rPr>
              <w:t>do oddania do dyspozycji Wykonawcy</w:t>
            </w:r>
          </w:p>
          <w:p w14:paraId="77B51DD7" w14:textId="77777777" w:rsidR="00D7594C" w:rsidRPr="006478A3" w:rsidRDefault="009E6824" w:rsidP="0065142A">
            <w:pPr>
              <w:pStyle w:val="Nagwek5"/>
              <w:rPr>
                <w:rFonts w:asciiTheme="minorHAnsi" w:hAnsiTheme="minorHAnsi" w:cstheme="minorHAnsi"/>
                <w:b/>
                <w:bCs/>
                <w:sz w:val="18"/>
                <w:szCs w:val="18"/>
              </w:rPr>
            </w:pPr>
            <w:r w:rsidRPr="006478A3">
              <w:rPr>
                <w:rFonts w:asciiTheme="minorHAnsi" w:hAnsiTheme="minorHAnsi" w:cstheme="minorHAnsi"/>
                <w:b/>
                <w:i w:val="0"/>
                <w:sz w:val="18"/>
                <w:szCs w:val="18"/>
              </w:rPr>
              <w:t>niezbędnych zasobów, na potrzeby wykonania zamówienia</w:t>
            </w:r>
            <w:r w:rsidR="00D7594C" w:rsidRPr="006478A3">
              <w:rPr>
                <w:rFonts w:asciiTheme="minorHAnsi" w:hAnsiTheme="minorHAnsi" w:cstheme="minorHAnsi"/>
                <w:b/>
                <w:bCs/>
                <w:sz w:val="18"/>
                <w:szCs w:val="18"/>
              </w:rPr>
              <w:t xml:space="preserve"> </w:t>
            </w:r>
          </w:p>
          <w:p w14:paraId="363BAEBE" w14:textId="525628AC" w:rsidR="009E6824" w:rsidRPr="006478A3" w:rsidRDefault="00D7594C" w:rsidP="0065142A">
            <w:pPr>
              <w:pStyle w:val="Nagwek5"/>
              <w:rPr>
                <w:rFonts w:asciiTheme="minorHAnsi" w:hAnsiTheme="minorHAnsi" w:cstheme="minorHAnsi"/>
                <w:b/>
                <w:i w:val="0"/>
                <w:iCs w:val="0"/>
                <w:sz w:val="18"/>
                <w:szCs w:val="18"/>
              </w:rPr>
            </w:pPr>
            <w:r w:rsidRPr="006478A3">
              <w:rPr>
                <w:rFonts w:asciiTheme="minorHAnsi" w:hAnsiTheme="minorHAnsi" w:cstheme="minorHAnsi"/>
                <w:b/>
                <w:bCs/>
                <w:i w:val="0"/>
                <w:iCs w:val="0"/>
                <w:sz w:val="18"/>
                <w:szCs w:val="18"/>
              </w:rPr>
              <w:t>DLA ZADANIA NR 1*2*3*4*5*6*7*</w:t>
            </w:r>
          </w:p>
        </w:tc>
      </w:tr>
    </w:tbl>
    <w:p w14:paraId="12049415" w14:textId="77777777" w:rsidR="009E6824" w:rsidRPr="006478A3" w:rsidRDefault="009E6824" w:rsidP="00EC0DBE">
      <w:pPr>
        <w:jc w:val="right"/>
        <w:rPr>
          <w:rFonts w:asciiTheme="minorHAnsi" w:hAnsiTheme="minorHAnsi" w:cstheme="minorHAnsi"/>
          <w:b/>
          <w:sz w:val="18"/>
          <w:szCs w:val="18"/>
        </w:rPr>
      </w:pPr>
    </w:p>
    <w:p w14:paraId="54B1941D" w14:textId="77777777" w:rsidR="009E6824" w:rsidRPr="006478A3" w:rsidRDefault="009E6824" w:rsidP="0073380E">
      <w:pPr>
        <w:jc w:val="center"/>
        <w:rPr>
          <w:rFonts w:asciiTheme="minorHAnsi" w:hAnsiTheme="minorHAnsi" w:cstheme="minorHAnsi"/>
          <w:b/>
          <w:sz w:val="18"/>
          <w:szCs w:val="18"/>
        </w:rPr>
      </w:pPr>
    </w:p>
    <w:p w14:paraId="3B8BF600" w14:textId="77777777" w:rsidR="009E6824" w:rsidRPr="006478A3" w:rsidRDefault="009E6824" w:rsidP="00EC0DBE">
      <w:pPr>
        <w:pStyle w:val="Zwykytekst"/>
        <w:jc w:val="both"/>
        <w:rPr>
          <w:rFonts w:asciiTheme="minorHAnsi" w:hAnsiTheme="minorHAnsi" w:cstheme="minorHAnsi"/>
          <w:sz w:val="18"/>
          <w:szCs w:val="18"/>
        </w:rPr>
      </w:pPr>
      <w:r w:rsidRPr="006478A3">
        <w:rPr>
          <w:rFonts w:asciiTheme="minorHAnsi" w:hAnsiTheme="minorHAnsi" w:cstheme="minorHAnsi"/>
          <w:b/>
          <w:bCs/>
          <w:sz w:val="18"/>
          <w:szCs w:val="18"/>
        </w:rPr>
        <w:t>MY NIŻEJ PODPISANI</w:t>
      </w:r>
    </w:p>
    <w:p w14:paraId="03693333" w14:textId="77777777" w:rsidR="009E6824" w:rsidRPr="006478A3" w:rsidRDefault="009E6824" w:rsidP="00EC0DBE">
      <w:pPr>
        <w:pStyle w:val="Zwykytekst"/>
        <w:jc w:val="both"/>
        <w:rPr>
          <w:rFonts w:asciiTheme="minorHAnsi" w:hAnsiTheme="minorHAnsi" w:cstheme="minorHAnsi"/>
          <w:sz w:val="18"/>
          <w:szCs w:val="18"/>
        </w:rPr>
      </w:pPr>
    </w:p>
    <w:p w14:paraId="75DDCCCB" w14:textId="77777777" w:rsidR="009E6824" w:rsidRPr="006478A3" w:rsidRDefault="009E6824" w:rsidP="00EA6454">
      <w:pPr>
        <w:pStyle w:val="Zwykytekst"/>
        <w:jc w:val="center"/>
        <w:rPr>
          <w:rFonts w:asciiTheme="minorHAnsi" w:hAnsiTheme="minorHAnsi" w:cstheme="minorHAnsi"/>
          <w:sz w:val="18"/>
          <w:szCs w:val="18"/>
        </w:rPr>
      </w:pPr>
      <w:r w:rsidRPr="006478A3">
        <w:rPr>
          <w:rFonts w:asciiTheme="minorHAnsi" w:hAnsiTheme="minorHAnsi" w:cstheme="minorHAnsi"/>
          <w:sz w:val="18"/>
          <w:szCs w:val="18"/>
        </w:rPr>
        <w:t>...........................................................................................................................................................................................</w:t>
      </w:r>
    </w:p>
    <w:p w14:paraId="59067A76" w14:textId="77777777" w:rsidR="009E6824" w:rsidRPr="006478A3" w:rsidRDefault="009E6824" w:rsidP="00EC0DBE">
      <w:pPr>
        <w:pStyle w:val="Zwykytekst"/>
        <w:jc w:val="center"/>
        <w:rPr>
          <w:rFonts w:asciiTheme="minorHAnsi" w:hAnsiTheme="minorHAnsi" w:cstheme="minorHAnsi"/>
          <w:iCs/>
          <w:sz w:val="18"/>
          <w:szCs w:val="18"/>
        </w:rPr>
      </w:pPr>
      <w:r w:rsidRPr="006478A3">
        <w:rPr>
          <w:rFonts w:asciiTheme="minorHAnsi" w:hAnsiTheme="minorHAnsi" w:cstheme="minorHAnsi"/>
          <w:iCs/>
          <w:sz w:val="18"/>
          <w:szCs w:val="18"/>
        </w:rPr>
        <w:t>(imię i nazwisko osoby upoważnionej do reprezentowania podmiotu)</w:t>
      </w:r>
    </w:p>
    <w:p w14:paraId="6894DE4D" w14:textId="77777777" w:rsidR="009E6824" w:rsidRPr="006478A3" w:rsidRDefault="009E6824" w:rsidP="00EC0DBE">
      <w:pPr>
        <w:pStyle w:val="Zwykytekst"/>
        <w:jc w:val="both"/>
        <w:rPr>
          <w:rFonts w:asciiTheme="minorHAnsi" w:hAnsiTheme="minorHAnsi" w:cstheme="minorHAnsi"/>
          <w:sz w:val="18"/>
          <w:szCs w:val="18"/>
        </w:rPr>
      </w:pPr>
      <w:r w:rsidRPr="006478A3">
        <w:rPr>
          <w:rFonts w:asciiTheme="minorHAnsi" w:hAnsiTheme="minorHAnsi" w:cstheme="minorHAnsi"/>
          <w:sz w:val="18"/>
          <w:szCs w:val="18"/>
        </w:rPr>
        <w:t>działając w imieniu i na rzecz</w:t>
      </w:r>
    </w:p>
    <w:p w14:paraId="32211D38" w14:textId="77777777" w:rsidR="009E6824" w:rsidRPr="006478A3" w:rsidRDefault="009E6824" w:rsidP="00EC0DBE">
      <w:pPr>
        <w:pStyle w:val="Zwykytekst"/>
        <w:jc w:val="both"/>
        <w:rPr>
          <w:rFonts w:asciiTheme="minorHAnsi" w:hAnsiTheme="minorHAnsi" w:cstheme="minorHAnsi"/>
          <w:sz w:val="18"/>
          <w:szCs w:val="18"/>
        </w:rPr>
      </w:pPr>
    </w:p>
    <w:p w14:paraId="3B6AC0BD" w14:textId="77777777" w:rsidR="009E6824" w:rsidRPr="006478A3" w:rsidRDefault="009E6824" w:rsidP="00EA6454">
      <w:pPr>
        <w:pStyle w:val="Zwykytekst"/>
        <w:jc w:val="center"/>
        <w:rPr>
          <w:rFonts w:asciiTheme="minorHAnsi" w:hAnsiTheme="minorHAnsi" w:cstheme="minorHAnsi"/>
          <w:sz w:val="18"/>
          <w:szCs w:val="18"/>
        </w:rPr>
      </w:pPr>
      <w:r w:rsidRPr="006478A3">
        <w:rPr>
          <w:rFonts w:asciiTheme="minorHAnsi" w:hAnsiTheme="minorHAnsi" w:cstheme="minorHAnsi"/>
          <w:sz w:val="18"/>
          <w:szCs w:val="18"/>
        </w:rPr>
        <w:t>...........................................................................................................................................................................................</w:t>
      </w:r>
    </w:p>
    <w:p w14:paraId="0970F2DF" w14:textId="77777777" w:rsidR="009E6824" w:rsidRPr="006478A3" w:rsidRDefault="009E6824" w:rsidP="00EC0DBE">
      <w:pPr>
        <w:pStyle w:val="Zwykytekst"/>
        <w:jc w:val="center"/>
        <w:rPr>
          <w:rFonts w:asciiTheme="minorHAnsi" w:hAnsiTheme="minorHAnsi" w:cstheme="minorHAnsi"/>
          <w:iCs/>
          <w:sz w:val="18"/>
          <w:szCs w:val="18"/>
        </w:rPr>
      </w:pPr>
      <w:r w:rsidRPr="006478A3">
        <w:rPr>
          <w:rFonts w:asciiTheme="minorHAnsi" w:hAnsiTheme="minorHAnsi" w:cstheme="minorHAnsi"/>
          <w:iCs/>
          <w:sz w:val="18"/>
          <w:szCs w:val="18"/>
        </w:rPr>
        <w:t>(nazwa (firma) dokładny adres Podmiotu)</w:t>
      </w:r>
    </w:p>
    <w:p w14:paraId="4D22112E" w14:textId="77777777" w:rsidR="009E6824" w:rsidRPr="006478A3" w:rsidRDefault="009E6824" w:rsidP="00EC0DBE">
      <w:pPr>
        <w:pStyle w:val="Zwykytekst1"/>
        <w:jc w:val="both"/>
        <w:rPr>
          <w:rFonts w:asciiTheme="minorHAnsi" w:hAnsiTheme="minorHAnsi" w:cstheme="minorHAnsi"/>
          <w:sz w:val="18"/>
          <w:szCs w:val="18"/>
        </w:rPr>
      </w:pPr>
    </w:p>
    <w:p w14:paraId="2EF9E615" w14:textId="77777777" w:rsidR="009E6824" w:rsidRPr="006478A3" w:rsidRDefault="009E6824" w:rsidP="00EC0DBE">
      <w:pPr>
        <w:pStyle w:val="Zwykytekst1"/>
        <w:jc w:val="both"/>
        <w:rPr>
          <w:rFonts w:asciiTheme="minorHAnsi" w:hAnsiTheme="minorHAnsi" w:cstheme="minorHAnsi"/>
          <w:sz w:val="18"/>
          <w:szCs w:val="18"/>
        </w:rPr>
      </w:pPr>
      <w:r w:rsidRPr="006478A3">
        <w:rPr>
          <w:rFonts w:asciiTheme="minorHAnsi" w:hAnsiTheme="minorHAnsi" w:cstheme="minorHAnsi"/>
          <w:sz w:val="18"/>
          <w:szCs w:val="18"/>
        </w:rPr>
        <w:t xml:space="preserve">Zobowiązuję się do oddania nw. zasobów na potrzeby wykonania zamówienia </w:t>
      </w:r>
    </w:p>
    <w:p w14:paraId="43FC7B56" w14:textId="77777777" w:rsidR="009E6824" w:rsidRPr="006478A3" w:rsidRDefault="009E6824" w:rsidP="00EC0DBE">
      <w:pPr>
        <w:pStyle w:val="Zwykytekst1"/>
        <w:jc w:val="both"/>
        <w:rPr>
          <w:rFonts w:asciiTheme="minorHAnsi" w:hAnsiTheme="minorHAnsi" w:cstheme="minorHAnsi"/>
          <w:sz w:val="18"/>
          <w:szCs w:val="18"/>
        </w:rPr>
      </w:pPr>
    </w:p>
    <w:p w14:paraId="48146590" w14:textId="77777777" w:rsidR="009E6824" w:rsidRPr="006478A3" w:rsidRDefault="009E6824" w:rsidP="00EA6454">
      <w:pPr>
        <w:jc w:val="center"/>
        <w:rPr>
          <w:rFonts w:asciiTheme="minorHAnsi" w:hAnsiTheme="minorHAnsi" w:cstheme="minorHAnsi"/>
          <w:sz w:val="18"/>
          <w:szCs w:val="18"/>
          <w:lang w:eastAsia="ar-SA"/>
        </w:rPr>
      </w:pPr>
      <w:r w:rsidRPr="006478A3">
        <w:rPr>
          <w:rFonts w:asciiTheme="minorHAnsi" w:hAnsiTheme="minorHAnsi" w:cstheme="minorHAnsi"/>
          <w:sz w:val="18"/>
          <w:szCs w:val="18"/>
          <w:lang w:eastAsia="ar-SA"/>
        </w:rPr>
        <w:t>...........................................................................................................................................................................................</w:t>
      </w:r>
    </w:p>
    <w:p w14:paraId="51891E8D" w14:textId="77777777" w:rsidR="009E6824" w:rsidRPr="006478A3" w:rsidRDefault="009E6824" w:rsidP="00EA6454">
      <w:pPr>
        <w:jc w:val="center"/>
        <w:rPr>
          <w:rFonts w:asciiTheme="minorHAnsi" w:hAnsiTheme="minorHAnsi" w:cstheme="minorHAnsi"/>
          <w:sz w:val="18"/>
          <w:szCs w:val="18"/>
        </w:rPr>
      </w:pPr>
      <w:r w:rsidRPr="006478A3">
        <w:rPr>
          <w:rFonts w:asciiTheme="minorHAnsi" w:hAnsiTheme="minorHAnsi" w:cstheme="minorHAnsi"/>
          <w:sz w:val="18"/>
          <w:szCs w:val="18"/>
        </w:rPr>
        <w:t>(określenie zasobu – zdolności techniczne lub zdolności zawodowe / sytuacja finansowa lub sytuacja ekonomiczna)</w:t>
      </w:r>
    </w:p>
    <w:p w14:paraId="1465EDE1" w14:textId="77777777" w:rsidR="009E6824" w:rsidRPr="006478A3" w:rsidRDefault="009E6824" w:rsidP="00EC0DBE">
      <w:pPr>
        <w:pStyle w:val="Zwykytekst1"/>
        <w:jc w:val="both"/>
        <w:rPr>
          <w:rFonts w:asciiTheme="minorHAnsi" w:hAnsiTheme="minorHAnsi" w:cstheme="minorHAnsi"/>
          <w:sz w:val="18"/>
          <w:szCs w:val="18"/>
        </w:rPr>
      </w:pPr>
    </w:p>
    <w:p w14:paraId="25637E5F" w14:textId="77777777" w:rsidR="009E6824" w:rsidRPr="006478A3" w:rsidRDefault="009E6824" w:rsidP="00EC0DBE">
      <w:pPr>
        <w:pStyle w:val="Zwykytekst1"/>
        <w:jc w:val="both"/>
        <w:rPr>
          <w:rFonts w:asciiTheme="minorHAnsi" w:hAnsiTheme="minorHAnsi" w:cstheme="minorHAnsi"/>
          <w:sz w:val="18"/>
          <w:szCs w:val="18"/>
        </w:rPr>
      </w:pPr>
      <w:r w:rsidRPr="006478A3">
        <w:rPr>
          <w:rFonts w:asciiTheme="minorHAnsi" w:hAnsiTheme="minorHAnsi" w:cstheme="minorHAnsi"/>
          <w:sz w:val="18"/>
          <w:szCs w:val="18"/>
        </w:rPr>
        <w:t>do dyspozycji Wykonawcy:</w:t>
      </w:r>
    </w:p>
    <w:p w14:paraId="74F3CDBD" w14:textId="77777777" w:rsidR="009E6824" w:rsidRPr="006478A3" w:rsidRDefault="009E6824" w:rsidP="00EC0DBE">
      <w:pPr>
        <w:pStyle w:val="Zwykytekst1"/>
        <w:jc w:val="both"/>
        <w:rPr>
          <w:rFonts w:asciiTheme="minorHAnsi" w:hAnsiTheme="minorHAnsi" w:cstheme="minorHAnsi"/>
          <w:sz w:val="18"/>
          <w:szCs w:val="18"/>
        </w:rPr>
      </w:pPr>
    </w:p>
    <w:p w14:paraId="4828B396" w14:textId="77777777" w:rsidR="009E6824" w:rsidRPr="006478A3" w:rsidRDefault="009E6824" w:rsidP="00EA6454">
      <w:pPr>
        <w:jc w:val="center"/>
        <w:rPr>
          <w:rFonts w:asciiTheme="minorHAnsi" w:hAnsiTheme="minorHAnsi" w:cstheme="minorHAnsi"/>
          <w:sz w:val="18"/>
          <w:szCs w:val="18"/>
          <w:lang w:eastAsia="ar-SA"/>
        </w:rPr>
      </w:pPr>
      <w:r w:rsidRPr="006478A3">
        <w:rPr>
          <w:rFonts w:asciiTheme="minorHAnsi" w:hAnsiTheme="minorHAnsi" w:cstheme="minorHAnsi"/>
          <w:sz w:val="18"/>
          <w:szCs w:val="18"/>
          <w:lang w:eastAsia="ar-SA"/>
        </w:rPr>
        <w:t>...........................................................................................................................................................................................</w:t>
      </w:r>
    </w:p>
    <w:p w14:paraId="5C7E58EF" w14:textId="77777777" w:rsidR="009E6824" w:rsidRPr="006478A3" w:rsidRDefault="009E6824" w:rsidP="00EA6454">
      <w:pPr>
        <w:jc w:val="center"/>
        <w:rPr>
          <w:rFonts w:asciiTheme="minorHAnsi" w:hAnsiTheme="minorHAnsi" w:cstheme="minorHAnsi"/>
          <w:sz w:val="18"/>
          <w:szCs w:val="18"/>
        </w:rPr>
      </w:pPr>
      <w:r w:rsidRPr="006478A3">
        <w:rPr>
          <w:rFonts w:asciiTheme="minorHAnsi" w:hAnsiTheme="minorHAnsi" w:cstheme="minorHAnsi"/>
          <w:sz w:val="18"/>
          <w:szCs w:val="18"/>
        </w:rPr>
        <w:t>(nazwa Wykonawcy)</w:t>
      </w:r>
    </w:p>
    <w:p w14:paraId="7626A1B0" w14:textId="77777777" w:rsidR="009E6824" w:rsidRPr="006478A3" w:rsidRDefault="009E6824" w:rsidP="00EC0DBE">
      <w:pPr>
        <w:rPr>
          <w:rFonts w:asciiTheme="minorHAnsi" w:hAnsiTheme="minorHAnsi" w:cstheme="minorHAnsi"/>
          <w:sz w:val="18"/>
          <w:szCs w:val="18"/>
        </w:rPr>
      </w:pPr>
    </w:p>
    <w:p w14:paraId="4315C71C" w14:textId="77777777" w:rsidR="009E6824" w:rsidRPr="006478A3" w:rsidRDefault="009E6824" w:rsidP="009D0B13">
      <w:pPr>
        <w:widowControl w:val="0"/>
        <w:tabs>
          <w:tab w:val="left" w:pos="0"/>
        </w:tabs>
        <w:jc w:val="both"/>
        <w:outlineLvl w:val="0"/>
        <w:rPr>
          <w:rFonts w:asciiTheme="minorHAnsi" w:hAnsiTheme="minorHAnsi" w:cstheme="minorHAnsi"/>
          <w:sz w:val="18"/>
          <w:szCs w:val="18"/>
        </w:rPr>
      </w:pPr>
      <w:r w:rsidRPr="006478A3">
        <w:rPr>
          <w:rFonts w:asciiTheme="minorHAnsi" w:hAnsiTheme="minorHAnsi" w:cstheme="minorHAnsi"/>
          <w:sz w:val="18"/>
          <w:szCs w:val="18"/>
        </w:rPr>
        <w:t>przy wykonywaniu zamówienia pod nazwą:</w:t>
      </w:r>
    </w:p>
    <w:p w14:paraId="4E63391B" w14:textId="77777777" w:rsidR="00E97D33" w:rsidRPr="006478A3" w:rsidRDefault="00E97D33" w:rsidP="00E97D33">
      <w:pPr>
        <w:jc w:val="center"/>
        <w:rPr>
          <w:rFonts w:asciiTheme="minorHAnsi" w:hAnsiTheme="minorHAnsi" w:cstheme="minorHAnsi"/>
          <w:b/>
          <w:sz w:val="18"/>
          <w:szCs w:val="18"/>
        </w:rPr>
      </w:pPr>
      <w:r w:rsidRPr="006478A3">
        <w:rPr>
          <w:rFonts w:asciiTheme="minorHAnsi" w:hAnsiTheme="minorHAnsi" w:cstheme="minorHAnsi"/>
          <w:b/>
          <w:sz w:val="18"/>
          <w:szCs w:val="18"/>
        </w:rPr>
        <w:t xml:space="preserve">Sukcesywna dostawa produktów spożywczych dla potrzeb </w:t>
      </w:r>
      <w:r w:rsidRPr="006478A3">
        <w:rPr>
          <w:rFonts w:asciiTheme="minorHAnsi" w:hAnsiTheme="minorHAnsi" w:cstheme="minorHAnsi"/>
          <w:b/>
          <w:sz w:val="18"/>
          <w:szCs w:val="18"/>
          <w:shd w:val="clear" w:color="auto" w:fill="FFFFFF"/>
        </w:rPr>
        <w:t>Szermierczej Sportowej Szkoły Podstawowej  nr 85</w:t>
      </w:r>
      <w:r w:rsidRPr="006478A3">
        <w:rPr>
          <w:rFonts w:asciiTheme="minorHAnsi" w:hAnsiTheme="minorHAnsi" w:cstheme="minorHAnsi"/>
          <w:b/>
          <w:sz w:val="18"/>
          <w:szCs w:val="18"/>
          <w:shd w:val="clear" w:color="auto" w:fill="FFFFFF"/>
        </w:rPr>
        <w:br/>
        <w:t xml:space="preserve">im. prof. Mariana Suskiego, </w:t>
      </w:r>
      <w:r w:rsidRPr="006478A3">
        <w:rPr>
          <w:rFonts w:asciiTheme="minorHAnsi" w:hAnsiTheme="minorHAnsi" w:cstheme="minorHAnsi"/>
          <w:b/>
          <w:sz w:val="18"/>
          <w:szCs w:val="18"/>
        </w:rPr>
        <w:t xml:space="preserve"> z  podziałem na zadania. </w:t>
      </w:r>
      <w:r w:rsidRPr="006478A3">
        <w:rPr>
          <w:rFonts w:asciiTheme="minorHAnsi" w:hAnsiTheme="minorHAnsi" w:cstheme="minorHAnsi"/>
          <w:b/>
          <w:sz w:val="18"/>
          <w:szCs w:val="18"/>
        </w:rPr>
        <w:br/>
      </w:r>
    </w:p>
    <w:p w14:paraId="33440628" w14:textId="77777777" w:rsidR="009461A5" w:rsidRPr="006478A3" w:rsidRDefault="009461A5" w:rsidP="009461A5">
      <w:pPr>
        <w:rPr>
          <w:rFonts w:asciiTheme="minorHAnsi" w:hAnsiTheme="minorHAnsi" w:cstheme="minorHAnsi"/>
          <w:b/>
          <w:snapToGrid w:val="0"/>
          <w:sz w:val="18"/>
          <w:szCs w:val="18"/>
        </w:rPr>
      </w:pPr>
    </w:p>
    <w:p w14:paraId="53ACFB94" w14:textId="77777777" w:rsidR="009E6824" w:rsidRPr="006478A3" w:rsidRDefault="009E6824" w:rsidP="009D0B13">
      <w:pPr>
        <w:widowControl w:val="0"/>
        <w:tabs>
          <w:tab w:val="left" w:pos="0"/>
        </w:tabs>
        <w:jc w:val="both"/>
        <w:outlineLvl w:val="0"/>
        <w:rPr>
          <w:rFonts w:asciiTheme="minorHAnsi" w:hAnsiTheme="minorHAnsi" w:cstheme="minorHAnsi"/>
          <w:sz w:val="18"/>
          <w:szCs w:val="18"/>
        </w:rPr>
      </w:pPr>
    </w:p>
    <w:p w14:paraId="2E3C4ECF" w14:textId="77777777" w:rsidR="009E6824" w:rsidRPr="006478A3" w:rsidRDefault="009E6824" w:rsidP="00EC0DBE">
      <w:pPr>
        <w:pStyle w:val="Zwykytekst1"/>
        <w:jc w:val="both"/>
        <w:rPr>
          <w:rFonts w:asciiTheme="minorHAnsi" w:hAnsiTheme="minorHAnsi" w:cstheme="minorHAnsi"/>
          <w:sz w:val="18"/>
          <w:szCs w:val="18"/>
        </w:rPr>
      </w:pPr>
      <w:r w:rsidRPr="006478A3">
        <w:rPr>
          <w:rFonts w:asciiTheme="minorHAnsi" w:hAnsiTheme="minorHAnsi" w:cstheme="minorHAnsi"/>
          <w:sz w:val="18"/>
          <w:szCs w:val="18"/>
        </w:rPr>
        <w:t>Oświadczam, iż:</w:t>
      </w:r>
    </w:p>
    <w:p w14:paraId="5AA82035" w14:textId="77777777" w:rsidR="009E6824" w:rsidRPr="006478A3"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6478A3">
        <w:rPr>
          <w:rFonts w:asciiTheme="minorHAnsi" w:hAnsiTheme="minorHAnsi" w:cstheme="minorHAnsi"/>
          <w:sz w:val="18"/>
          <w:szCs w:val="18"/>
        </w:rPr>
        <w:t>udostępniam Wykonawcy ww. zasoby, w następującym zakresie:</w:t>
      </w:r>
    </w:p>
    <w:p w14:paraId="7EE87641" w14:textId="77777777" w:rsidR="009E6824" w:rsidRPr="006478A3" w:rsidRDefault="009E6824" w:rsidP="00301FA8">
      <w:pPr>
        <w:pStyle w:val="Zwykytekst"/>
        <w:spacing w:line="276" w:lineRule="auto"/>
        <w:ind w:left="284"/>
        <w:rPr>
          <w:rFonts w:asciiTheme="minorHAnsi" w:hAnsiTheme="minorHAnsi" w:cstheme="minorHAnsi"/>
          <w:sz w:val="18"/>
          <w:szCs w:val="18"/>
        </w:rPr>
      </w:pPr>
      <w:r w:rsidRPr="006478A3">
        <w:rPr>
          <w:rFonts w:asciiTheme="minorHAnsi" w:hAnsiTheme="minorHAnsi" w:cstheme="minorHAnsi"/>
          <w:sz w:val="18"/>
          <w:szCs w:val="18"/>
        </w:rPr>
        <w:t>.......................................................................................................................................................................................................</w:t>
      </w:r>
    </w:p>
    <w:p w14:paraId="370D961F" w14:textId="77777777" w:rsidR="009E6824" w:rsidRPr="006478A3"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6478A3">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F44FC81" w14:textId="77777777" w:rsidR="009E6824" w:rsidRPr="006478A3" w:rsidRDefault="009E6824" w:rsidP="00301FA8">
      <w:pPr>
        <w:pStyle w:val="Zwykytekst"/>
        <w:spacing w:line="276" w:lineRule="auto"/>
        <w:ind w:left="284"/>
        <w:rPr>
          <w:rFonts w:asciiTheme="minorHAnsi" w:hAnsiTheme="minorHAnsi" w:cstheme="minorHAnsi"/>
          <w:sz w:val="18"/>
          <w:szCs w:val="18"/>
        </w:rPr>
      </w:pPr>
      <w:r w:rsidRPr="006478A3">
        <w:rPr>
          <w:rFonts w:asciiTheme="minorHAnsi" w:hAnsiTheme="minorHAnsi" w:cstheme="minorHAnsi"/>
          <w:sz w:val="18"/>
          <w:szCs w:val="18"/>
        </w:rPr>
        <w:t>.......................................................................................................................................................................................................</w:t>
      </w:r>
    </w:p>
    <w:p w14:paraId="3497A127" w14:textId="77777777" w:rsidR="009E6824" w:rsidRPr="006478A3"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6478A3">
        <w:rPr>
          <w:rFonts w:asciiTheme="minorHAnsi" w:hAnsiTheme="minorHAnsi" w:cstheme="minorHAnsi"/>
          <w:sz w:val="18"/>
          <w:szCs w:val="18"/>
        </w:rPr>
        <w:t>zakres mojego udziału przy wykonywaniu zamówienia będzie następujący:</w:t>
      </w:r>
    </w:p>
    <w:p w14:paraId="380E292A" w14:textId="77777777" w:rsidR="009E6824" w:rsidRPr="006478A3" w:rsidRDefault="009E6824" w:rsidP="00301FA8">
      <w:pPr>
        <w:pStyle w:val="Zwykytekst"/>
        <w:spacing w:line="276" w:lineRule="auto"/>
        <w:ind w:left="284"/>
        <w:rPr>
          <w:rFonts w:asciiTheme="minorHAnsi" w:hAnsiTheme="minorHAnsi" w:cstheme="minorHAnsi"/>
          <w:sz w:val="18"/>
          <w:szCs w:val="18"/>
        </w:rPr>
      </w:pPr>
      <w:r w:rsidRPr="006478A3">
        <w:rPr>
          <w:rFonts w:asciiTheme="minorHAnsi" w:hAnsiTheme="minorHAnsi" w:cstheme="minorHAnsi"/>
          <w:sz w:val="18"/>
          <w:szCs w:val="18"/>
        </w:rPr>
        <w:t>.......................................................................................................................................................................................................</w:t>
      </w:r>
    </w:p>
    <w:p w14:paraId="124DFB7D" w14:textId="77777777" w:rsidR="009E6824" w:rsidRPr="006478A3"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6478A3">
        <w:rPr>
          <w:rFonts w:asciiTheme="minorHAnsi" w:hAnsiTheme="minorHAnsi" w:cstheme="minorHAnsi"/>
          <w:sz w:val="18"/>
          <w:szCs w:val="18"/>
        </w:rPr>
        <w:t>charakter stosunku łączącego mnie z Wykonawcą będzie następujący:</w:t>
      </w:r>
    </w:p>
    <w:p w14:paraId="54B5ABF9" w14:textId="77777777" w:rsidR="009E6824" w:rsidRPr="006478A3" w:rsidRDefault="009E6824" w:rsidP="008B7AE2">
      <w:pPr>
        <w:pStyle w:val="Zwykytekst"/>
        <w:spacing w:line="276" w:lineRule="auto"/>
        <w:ind w:left="284"/>
        <w:rPr>
          <w:rFonts w:asciiTheme="minorHAnsi" w:hAnsiTheme="minorHAnsi" w:cstheme="minorHAnsi"/>
          <w:sz w:val="18"/>
          <w:szCs w:val="18"/>
        </w:rPr>
      </w:pPr>
      <w:r w:rsidRPr="006478A3">
        <w:rPr>
          <w:rFonts w:asciiTheme="minorHAnsi" w:hAnsiTheme="minorHAnsi" w:cstheme="minorHAnsi"/>
          <w:sz w:val="18"/>
          <w:szCs w:val="18"/>
        </w:rPr>
        <w:t>.......................................................................................................................................................................................................</w:t>
      </w:r>
    </w:p>
    <w:p w14:paraId="589346D2" w14:textId="77777777" w:rsidR="009E6824" w:rsidRPr="006478A3" w:rsidRDefault="009E6824" w:rsidP="00301FA8">
      <w:pPr>
        <w:rPr>
          <w:rFonts w:asciiTheme="minorHAnsi" w:hAnsiTheme="minorHAnsi" w:cstheme="minorHAnsi"/>
          <w:sz w:val="18"/>
          <w:szCs w:val="18"/>
          <w:u w:val="single"/>
        </w:rPr>
      </w:pPr>
    </w:p>
    <w:p w14:paraId="2510DE8D" w14:textId="77777777" w:rsidR="009E6824" w:rsidRPr="006478A3" w:rsidRDefault="009E6824" w:rsidP="00301FA8">
      <w:pPr>
        <w:rPr>
          <w:rFonts w:asciiTheme="minorHAnsi" w:hAnsiTheme="minorHAnsi" w:cstheme="minorHAnsi"/>
          <w:sz w:val="18"/>
          <w:szCs w:val="18"/>
          <w:u w:val="single"/>
        </w:rPr>
      </w:pPr>
    </w:p>
    <w:p w14:paraId="13368F28" w14:textId="77777777" w:rsidR="009E6824" w:rsidRPr="006478A3" w:rsidRDefault="009E6824" w:rsidP="00301FA8">
      <w:pPr>
        <w:rPr>
          <w:rFonts w:asciiTheme="minorHAnsi" w:hAnsiTheme="minorHAnsi" w:cstheme="minorHAnsi"/>
          <w:sz w:val="18"/>
          <w:szCs w:val="18"/>
          <w:u w:val="single"/>
        </w:rPr>
      </w:pPr>
    </w:p>
    <w:p w14:paraId="2F1EB365" w14:textId="77777777" w:rsidR="009E6824" w:rsidRPr="006478A3" w:rsidRDefault="009E6824" w:rsidP="00301FA8">
      <w:pPr>
        <w:rPr>
          <w:rFonts w:asciiTheme="minorHAnsi" w:hAnsiTheme="minorHAnsi" w:cstheme="minorHAnsi"/>
          <w:sz w:val="18"/>
          <w:szCs w:val="18"/>
          <w:u w:val="single"/>
        </w:rPr>
      </w:pPr>
    </w:p>
    <w:p w14:paraId="47D4F691" w14:textId="77777777" w:rsidR="009E6824" w:rsidRPr="006478A3" w:rsidRDefault="009E6824" w:rsidP="00301FA8">
      <w:pPr>
        <w:rPr>
          <w:rFonts w:asciiTheme="minorHAnsi" w:hAnsiTheme="minorHAnsi" w:cstheme="minorHAnsi"/>
          <w:sz w:val="18"/>
          <w:szCs w:val="18"/>
          <w:u w:val="single"/>
        </w:rPr>
      </w:pPr>
    </w:p>
    <w:p w14:paraId="50040073" w14:textId="77777777" w:rsidR="009E6824" w:rsidRPr="006478A3" w:rsidRDefault="009E6824" w:rsidP="00301FA8">
      <w:pPr>
        <w:rPr>
          <w:rFonts w:asciiTheme="minorHAnsi" w:hAnsiTheme="minorHAnsi" w:cstheme="minorHAnsi"/>
          <w:sz w:val="18"/>
          <w:szCs w:val="18"/>
          <w:u w:val="single"/>
        </w:rPr>
      </w:pPr>
      <w:r w:rsidRPr="006478A3">
        <w:rPr>
          <w:rFonts w:asciiTheme="minorHAnsi" w:hAnsiTheme="minorHAnsi" w:cstheme="minorHAnsi"/>
          <w:sz w:val="18"/>
          <w:szCs w:val="18"/>
          <w:u w:val="single"/>
        </w:rPr>
        <w:t>UWAGA:</w:t>
      </w:r>
    </w:p>
    <w:p w14:paraId="44922B92" w14:textId="77777777" w:rsidR="009E6824" w:rsidRPr="006478A3" w:rsidRDefault="009E6824" w:rsidP="00553257">
      <w:pPr>
        <w:pStyle w:val="Akapitzlist"/>
        <w:numPr>
          <w:ilvl w:val="0"/>
          <w:numId w:val="31"/>
        </w:numPr>
        <w:ind w:left="284" w:hanging="284"/>
        <w:jc w:val="both"/>
        <w:rPr>
          <w:rFonts w:asciiTheme="minorHAnsi" w:hAnsiTheme="minorHAnsi" w:cstheme="minorHAnsi"/>
          <w:sz w:val="18"/>
          <w:szCs w:val="18"/>
        </w:rPr>
      </w:pPr>
      <w:r w:rsidRPr="006478A3">
        <w:rPr>
          <w:rFonts w:asciiTheme="minorHAnsi" w:hAnsiTheme="minorHAnsi" w:cstheme="minorHAnsi"/>
          <w:sz w:val="18"/>
          <w:szCs w:val="18"/>
        </w:rPr>
        <w:t>Zamiast niniejszego Formularza można przedstawić inne dokumenty, w szczególności:</w:t>
      </w:r>
    </w:p>
    <w:p w14:paraId="369E5A2E" w14:textId="77777777" w:rsidR="009E6824" w:rsidRPr="006478A3" w:rsidRDefault="009E6824" w:rsidP="00553257">
      <w:pPr>
        <w:pStyle w:val="Akapitzlist"/>
        <w:numPr>
          <w:ilvl w:val="0"/>
          <w:numId w:val="30"/>
        </w:numPr>
        <w:ind w:left="567" w:hanging="284"/>
        <w:jc w:val="both"/>
        <w:rPr>
          <w:rFonts w:asciiTheme="minorHAnsi" w:hAnsiTheme="minorHAnsi" w:cstheme="minorHAnsi"/>
          <w:sz w:val="18"/>
          <w:szCs w:val="18"/>
        </w:rPr>
      </w:pPr>
      <w:r w:rsidRPr="006478A3">
        <w:rPr>
          <w:rFonts w:asciiTheme="minorHAnsi" w:hAnsiTheme="minorHAnsi" w:cstheme="minorHAnsi"/>
          <w:sz w:val="18"/>
          <w:szCs w:val="18"/>
        </w:rPr>
        <w:t xml:space="preserve">zobowiązanie podmiotu, o którym mowa w art. 118 ust. 4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xml:space="preserve"> sporządzone w oparciu o własny wzór;</w:t>
      </w:r>
    </w:p>
    <w:p w14:paraId="73F65DE4" w14:textId="77777777" w:rsidR="009E6824" w:rsidRPr="006478A3" w:rsidRDefault="009E6824" w:rsidP="00553257">
      <w:pPr>
        <w:pStyle w:val="Akapitzlist"/>
        <w:numPr>
          <w:ilvl w:val="0"/>
          <w:numId w:val="30"/>
        </w:numPr>
        <w:ind w:left="567" w:hanging="284"/>
        <w:jc w:val="both"/>
        <w:rPr>
          <w:rFonts w:asciiTheme="minorHAnsi" w:hAnsiTheme="minorHAnsi" w:cstheme="minorHAnsi"/>
          <w:sz w:val="18"/>
          <w:szCs w:val="18"/>
        </w:rPr>
      </w:pPr>
      <w:r w:rsidRPr="006478A3">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D7CE319" w14:textId="77777777" w:rsidR="009E6824" w:rsidRPr="006478A3" w:rsidRDefault="009E6824" w:rsidP="00553257">
      <w:pPr>
        <w:pStyle w:val="Akapitzlist"/>
        <w:numPr>
          <w:ilvl w:val="0"/>
          <w:numId w:val="32"/>
        </w:numPr>
        <w:ind w:left="851" w:hanging="284"/>
        <w:jc w:val="both"/>
        <w:rPr>
          <w:rFonts w:asciiTheme="minorHAnsi" w:hAnsiTheme="minorHAnsi" w:cstheme="minorHAnsi"/>
          <w:sz w:val="18"/>
          <w:szCs w:val="18"/>
        </w:rPr>
      </w:pPr>
      <w:r w:rsidRPr="006478A3">
        <w:rPr>
          <w:rFonts w:asciiTheme="minorHAnsi" w:hAnsiTheme="minorHAnsi" w:cstheme="minorHAnsi"/>
          <w:sz w:val="18"/>
          <w:szCs w:val="18"/>
        </w:rPr>
        <w:t>zakres dostępnych Wykonawcy zasobów innego podmiotu;</w:t>
      </w:r>
    </w:p>
    <w:p w14:paraId="4B2105E1" w14:textId="77777777" w:rsidR="009E6824" w:rsidRPr="006478A3" w:rsidRDefault="009E6824" w:rsidP="00553257">
      <w:pPr>
        <w:pStyle w:val="Akapitzlist"/>
        <w:numPr>
          <w:ilvl w:val="0"/>
          <w:numId w:val="32"/>
        </w:numPr>
        <w:ind w:left="851" w:hanging="284"/>
        <w:jc w:val="both"/>
        <w:rPr>
          <w:rFonts w:asciiTheme="minorHAnsi" w:hAnsiTheme="minorHAnsi" w:cstheme="minorHAnsi"/>
          <w:sz w:val="18"/>
          <w:szCs w:val="18"/>
        </w:rPr>
      </w:pPr>
      <w:r w:rsidRPr="006478A3">
        <w:rPr>
          <w:rFonts w:asciiTheme="minorHAnsi" w:hAnsiTheme="minorHAnsi" w:cstheme="minorHAnsi"/>
          <w:sz w:val="18"/>
          <w:szCs w:val="18"/>
        </w:rPr>
        <w:t>sposób i okres udostępnienia Wykonawcy i wykorzystania przez niego zasobów podmiotu udostępniającego te zasoby przy wykonywaniu zamówienia;</w:t>
      </w:r>
    </w:p>
    <w:p w14:paraId="4CEB73BC" w14:textId="77777777" w:rsidR="009E6824" w:rsidRPr="006478A3" w:rsidRDefault="009E6824" w:rsidP="00553257">
      <w:pPr>
        <w:pStyle w:val="Akapitzlist"/>
        <w:numPr>
          <w:ilvl w:val="0"/>
          <w:numId w:val="32"/>
        </w:numPr>
        <w:ind w:left="851" w:hanging="284"/>
        <w:rPr>
          <w:rFonts w:asciiTheme="minorHAnsi" w:hAnsiTheme="minorHAnsi" w:cstheme="minorHAnsi"/>
          <w:sz w:val="18"/>
          <w:szCs w:val="18"/>
        </w:rPr>
      </w:pPr>
      <w:r w:rsidRPr="006478A3">
        <w:rPr>
          <w:rFonts w:asciiTheme="minorHAnsi" w:hAnsiTheme="minorHAnsi" w:cstheme="minorHAnsi"/>
          <w:sz w:val="18"/>
          <w:szCs w:val="18"/>
        </w:rPr>
        <w:lastRenderedPageBreak/>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C3DBD1" w14:textId="77777777" w:rsidR="009E6824" w:rsidRPr="006478A3" w:rsidRDefault="009E6824" w:rsidP="00553257">
      <w:pPr>
        <w:pStyle w:val="Akapitzlist"/>
        <w:numPr>
          <w:ilvl w:val="0"/>
          <w:numId w:val="31"/>
        </w:numPr>
        <w:ind w:left="284" w:hanging="284"/>
        <w:jc w:val="both"/>
        <w:rPr>
          <w:rFonts w:asciiTheme="minorHAnsi" w:hAnsiTheme="minorHAnsi" w:cstheme="minorHAnsi"/>
          <w:sz w:val="18"/>
          <w:szCs w:val="18"/>
        </w:rPr>
      </w:pPr>
      <w:r w:rsidRPr="006478A3">
        <w:rPr>
          <w:rFonts w:asciiTheme="minorHAnsi" w:hAnsiTheme="minorHAnsi" w:cstheme="minorHAnsi"/>
          <w:sz w:val="18"/>
          <w:szCs w:val="18"/>
        </w:rPr>
        <w:t xml:space="preserve">Zgodnie z treścią art. 118 ust. 2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6478A3">
        <w:rPr>
          <w:rFonts w:asciiTheme="minorHAnsi" w:hAnsiTheme="minorHAnsi" w:cstheme="minorHAnsi"/>
          <w:sz w:val="18"/>
          <w:szCs w:val="18"/>
        </w:rPr>
        <w:br w:type="page"/>
      </w:r>
    </w:p>
    <w:p w14:paraId="17D4F00B" w14:textId="104781B9" w:rsidR="009E6824" w:rsidRPr="006478A3" w:rsidRDefault="009E6824" w:rsidP="00EC0DBE">
      <w:pPr>
        <w:jc w:val="right"/>
        <w:rPr>
          <w:rFonts w:asciiTheme="minorHAnsi" w:hAnsiTheme="minorHAnsi" w:cstheme="minorHAnsi"/>
          <w:sz w:val="18"/>
          <w:szCs w:val="18"/>
        </w:rPr>
      </w:pPr>
      <w:r w:rsidRPr="006478A3">
        <w:rPr>
          <w:rFonts w:asciiTheme="minorHAnsi" w:hAnsiTheme="minorHAnsi" w:cstheme="minorHAnsi"/>
          <w:sz w:val="18"/>
          <w:szCs w:val="18"/>
        </w:rPr>
        <w:lastRenderedPageBreak/>
        <w:t xml:space="preserve">Załącznik nr </w:t>
      </w:r>
      <w:r w:rsidR="00915ADB" w:rsidRPr="006478A3">
        <w:rPr>
          <w:rFonts w:asciiTheme="minorHAnsi" w:hAnsiTheme="minorHAnsi" w:cstheme="minorHAnsi"/>
          <w:sz w:val="18"/>
          <w:szCs w:val="18"/>
        </w:rPr>
        <w:t>3</w:t>
      </w:r>
    </w:p>
    <w:p w14:paraId="5F098713" w14:textId="77777777" w:rsidR="009E6824" w:rsidRPr="006478A3"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E72AA6" w:rsidRPr="006478A3" w14:paraId="7CF24DAC" w14:textId="77777777" w:rsidTr="00A369C8">
        <w:trPr>
          <w:trHeight w:val="844"/>
        </w:trPr>
        <w:tc>
          <w:tcPr>
            <w:tcW w:w="9356" w:type="dxa"/>
            <w:shd w:val="clear" w:color="auto" w:fill="CCCCCC"/>
            <w:vAlign w:val="center"/>
          </w:tcPr>
          <w:p w14:paraId="0B8FBCC5" w14:textId="77777777" w:rsidR="009E6824" w:rsidRPr="006478A3" w:rsidRDefault="009E6824" w:rsidP="00F671A9">
            <w:pPr>
              <w:jc w:val="center"/>
              <w:rPr>
                <w:rFonts w:asciiTheme="minorHAnsi" w:hAnsiTheme="minorHAnsi" w:cstheme="minorHAnsi"/>
                <w:b/>
                <w:bCs/>
                <w:sz w:val="18"/>
                <w:szCs w:val="18"/>
              </w:rPr>
            </w:pPr>
            <w:r w:rsidRPr="006478A3">
              <w:rPr>
                <w:rFonts w:asciiTheme="minorHAnsi" w:hAnsiTheme="minorHAnsi" w:cstheme="minorHAnsi"/>
                <w:b/>
                <w:bCs/>
                <w:sz w:val="18"/>
                <w:szCs w:val="18"/>
              </w:rPr>
              <w:t xml:space="preserve">OŚWIADCZENIE </w:t>
            </w:r>
          </w:p>
          <w:p w14:paraId="24499561" w14:textId="77777777" w:rsidR="009E6824" w:rsidRPr="006478A3" w:rsidRDefault="009E6824" w:rsidP="00F671A9">
            <w:pPr>
              <w:jc w:val="center"/>
              <w:rPr>
                <w:rFonts w:asciiTheme="minorHAnsi" w:hAnsiTheme="minorHAnsi" w:cstheme="minorHAnsi"/>
                <w:b/>
                <w:bCs/>
                <w:sz w:val="18"/>
                <w:szCs w:val="18"/>
              </w:rPr>
            </w:pPr>
            <w:r w:rsidRPr="006478A3">
              <w:rPr>
                <w:rFonts w:asciiTheme="minorHAnsi" w:hAnsiTheme="minorHAnsi" w:cstheme="minorHAnsi"/>
                <w:b/>
                <w:bCs/>
                <w:sz w:val="18"/>
                <w:szCs w:val="18"/>
              </w:rPr>
              <w:t>W ZAKRESIE ART. 108 UST. 1 PKT 5 USTAWY PZP</w:t>
            </w:r>
          </w:p>
          <w:p w14:paraId="05509E06" w14:textId="00D993E8" w:rsidR="009E6824" w:rsidRPr="006478A3" w:rsidRDefault="009E6824" w:rsidP="00F671A9">
            <w:pPr>
              <w:jc w:val="center"/>
              <w:rPr>
                <w:rFonts w:asciiTheme="minorHAnsi" w:hAnsiTheme="minorHAnsi" w:cstheme="minorHAnsi"/>
                <w:b/>
                <w:bCs/>
                <w:sz w:val="18"/>
                <w:szCs w:val="18"/>
              </w:rPr>
            </w:pPr>
            <w:r w:rsidRPr="006478A3">
              <w:rPr>
                <w:rFonts w:asciiTheme="minorHAnsi" w:hAnsiTheme="minorHAnsi" w:cstheme="minorHAnsi"/>
                <w:b/>
                <w:bCs/>
                <w:sz w:val="18"/>
                <w:szCs w:val="18"/>
              </w:rPr>
              <w:t>O BRAKU PRZYNALEŻNOŚCI DO TEJ SAMEJ GRUPY KAPITAŁOWEJ</w:t>
            </w:r>
            <w:r w:rsidR="0057729B" w:rsidRPr="006478A3">
              <w:rPr>
                <w:rFonts w:asciiTheme="minorHAnsi" w:hAnsiTheme="minorHAnsi" w:cstheme="minorHAnsi"/>
                <w:b/>
                <w:bCs/>
                <w:sz w:val="18"/>
                <w:szCs w:val="18"/>
              </w:rPr>
              <w:t xml:space="preserve"> </w:t>
            </w:r>
          </w:p>
          <w:p w14:paraId="7DE9A71D" w14:textId="22712241" w:rsidR="0057729B" w:rsidRPr="006478A3" w:rsidRDefault="0057729B" w:rsidP="00F671A9">
            <w:pPr>
              <w:jc w:val="center"/>
              <w:rPr>
                <w:rFonts w:asciiTheme="minorHAnsi" w:hAnsiTheme="minorHAnsi" w:cstheme="minorHAnsi"/>
                <w:b/>
                <w:bCs/>
                <w:sz w:val="18"/>
                <w:szCs w:val="18"/>
              </w:rPr>
            </w:pPr>
            <w:r w:rsidRPr="006478A3">
              <w:rPr>
                <w:rFonts w:asciiTheme="minorHAnsi" w:hAnsiTheme="minorHAnsi" w:cstheme="minorHAnsi"/>
                <w:b/>
                <w:bCs/>
                <w:sz w:val="18"/>
                <w:szCs w:val="18"/>
              </w:rPr>
              <w:t>DLA ZADANIA NR 1*2*3*4*5*6*7*</w:t>
            </w:r>
          </w:p>
          <w:p w14:paraId="35F46C7A" w14:textId="77777777" w:rsidR="00D7594C" w:rsidRPr="006478A3" w:rsidRDefault="00D7594C" w:rsidP="00F671A9">
            <w:pPr>
              <w:jc w:val="center"/>
              <w:rPr>
                <w:rFonts w:asciiTheme="minorHAnsi" w:hAnsiTheme="minorHAnsi" w:cstheme="minorHAnsi"/>
                <w:b/>
                <w:bCs/>
                <w:sz w:val="18"/>
                <w:szCs w:val="18"/>
              </w:rPr>
            </w:pPr>
          </w:p>
        </w:tc>
      </w:tr>
    </w:tbl>
    <w:p w14:paraId="769AB904" w14:textId="77777777" w:rsidR="009E6824" w:rsidRPr="006478A3" w:rsidRDefault="009E6824" w:rsidP="00EC0DBE">
      <w:pPr>
        <w:jc w:val="center"/>
        <w:rPr>
          <w:rFonts w:asciiTheme="minorHAnsi" w:hAnsiTheme="minorHAnsi" w:cstheme="minorHAnsi"/>
          <w:b/>
          <w:bCs/>
          <w:sz w:val="18"/>
          <w:szCs w:val="18"/>
        </w:rPr>
      </w:pPr>
    </w:p>
    <w:p w14:paraId="28B8C045" w14:textId="77777777" w:rsidR="009E6824" w:rsidRPr="006478A3" w:rsidRDefault="009E6824" w:rsidP="00EC0DBE">
      <w:pPr>
        <w:jc w:val="center"/>
        <w:rPr>
          <w:rFonts w:asciiTheme="minorHAnsi" w:hAnsiTheme="minorHAnsi" w:cstheme="minorHAnsi"/>
          <w:b/>
          <w:bCs/>
          <w:sz w:val="18"/>
          <w:szCs w:val="18"/>
        </w:rPr>
      </w:pPr>
    </w:p>
    <w:p w14:paraId="36669D78" w14:textId="3022350A" w:rsidR="00E97D33" w:rsidRPr="006478A3" w:rsidRDefault="009E6824" w:rsidP="00E97D33">
      <w:pPr>
        <w:jc w:val="center"/>
        <w:rPr>
          <w:rFonts w:asciiTheme="minorHAnsi" w:hAnsiTheme="minorHAnsi" w:cstheme="minorHAnsi"/>
          <w:b/>
          <w:sz w:val="18"/>
          <w:szCs w:val="18"/>
        </w:rPr>
      </w:pPr>
      <w:r w:rsidRPr="006478A3">
        <w:rPr>
          <w:rFonts w:asciiTheme="minorHAnsi" w:hAnsiTheme="minorHAnsi" w:cstheme="minorHAnsi"/>
          <w:bCs/>
          <w:sz w:val="18"/>
          <w:szCs w:val="18"/>
        </w:rPr>
        <w:t xml:space="preserve">Nazwa zadania: </w:t>
      </w:r>
      <w:r w:rsidR="00E97D33" w:rsidRPr="006478A3">
        <w:rPr>
          <w:rFonts w:asciiTheme="minorHAnsi" w:hAnsiTheme="minorHAnsi" w:cstheme="minorHAnsi"/>
          <w:b/>
          <w:sz w:val="18"/>
          <w:szCs w:val="18"/>
        </w:rPr>
        <w:t xml:space="preserve">Sukcesywna dostawa produktów spożywczych dla potrzeb </w:t>
      </w:r>
      <w:r w:rsidR="00E97D33" w:rsidRPr="006478A3">
        <w:rPr>
          <w:rFonts w:asciiTheme="minorHAnsi" w:hAnsiTheme="minorHAnsi" w:cstheme="minorHAnsi"/>
          <w:b/>
          <w:sz w:val="18"/>
          <w:szCs w:val="18"/>
          <w:shd w:val="clear" w:color="auto" w:fill="FFFFFF"/>
        </w:rPr>
        <w:t xml:space="preserve">Szermierczej Sportowej Szkoły Podstawowej  nr 85 im. prof. Mariana Suskiego, </w:t>
      </w:r>
      <w:r w:rsidR="00E97D33" w:rsidRPr="006478A3">
        <w:rPr>
          <w:rFonts w:asciiTheme="minorHAnsi" w:hAnsiTheme="minorHAnsi" w:cstheme="minorHAnsi"/>
          <w:b/>
          <w:sz w:val="18"/>
          <w:szCs w:val="18"/>
        </w:rPr>
        <w:t xml:space="preserve"> z  podziałem na zadania. </w:t>
      </w:r>
      <w:r w:rsidR="00E97D33" w:rsidRPr="006478A3">
        <w:rPr>
          <w:rFonts w:asciiTheme="minorHAnsi" w:hAnsiTheme="minorHAnsi" w:cstheme="minorHAnsi"/>
          <w:b/>
          <w:sz w:val="18"/>
          <w:szCs w:val="18"/>
        </w:rPr>
        <w:br/>
      </w:r>
    </w:p>
    <w:p w14:paraId="6CB84DF9" w14:textId="19B3C63C" w:rsidR="003D6FF1" w:rsidRPr="006478A3" w:rsidRDefault="003D6FF1" w:rsidP="003D6FF1">
      <w:pPr>
        <w:rPr>
          <w:rFonts w:asciiTheme="minorHAnsi" w:hAnsiTheme="minorHAnsi" w:cstheme="minorHAnsi"/>
          <w:sz w:val="18"/>
          <w:szCs w:val="18"/>
        </w:rPr>
      </w:pPr>
      <w:r w:rsidRPr="006478A3">
        <w:rPr>
          <w:rFonts w:asciiTheme="minorHAnsi" w:hAnsiTheme="minorHAnsi" w:cstheme="minorHAnsi"/>
          <w:b/>
          <w:sz w:val="18"/>
          <w:szCs w:val="18"/>
        </w:rPr>
        <w:br/>
      </w:r>
    </w:p>
    <w:p w14:paraId="2CBEC7D8" w14:textId="1E1B2863" w:rsidR="009461A5" w:rsidRPr="006478A3" w:rsidRDefault="00D7594C" w:rsidP="003D6FF1">
      <w:pPr>
        <w:jc w:val="center"/>
        <w:rPr>
          <w:rFonts w:asciiTheme="minorHAnsi" w:hAnsiTheme="minorHAnsi" w:cstheme="minorHAnsi"/>
          <w:b/>
          <w:snapToGrid w:val="0"/>
          <w:sz w:val="18"/>
          <w:szCs w:val="18"/>
        </w:rPr>
      </w:pPr>
      <w:r w:rsidRPr="006478A3">
        <w:rPr>
          <w:rFonts w:asciiTheme="minorHAnsi" w:hAnsiTheme="minorHAnsi" w:cstheme="minorHAnsi"/>
          <w:b/>
          <w:sz w:val="18"/>
          <w:szCs w:val="18"/>
        </w:rPr>
        <w:t xml:space="preserve">. </w:t>
      </w:r>
      <w:r w:rsidRPr="006478A3">
        <w:rPr>
          <w:rFonts w:asciiTheme="minorHAnsi" w:hAnsiTheme="minorHAnsi" w:cstheme="minorHAnsi"/>
          <w:b/>
          <w:sz w:val="18"/>
          <w:szCs w:val="18"/>
        </w:rPr>
        <w:br/>
      </w:r>
    </w:p>
    <w:p w14:paraId="2E056737" w14:textId="77777777" w:rsidR="009E6824" w:rsidRPr="006478A3" w:rsidRDefault="009E6824" w:rsidP="00E1220E">
      <w:pPr>
        <w:adjustRightInd w:val="0"/>
        <w:jc w:val="both"/>
        <w:rPr>
          <w:rFonts w:asciiTheme="minorHAnsi" w:hAnsiTheme="minorHAnsi" w:cstheme="minorHAnsi"/>
          <w:bCs/>
          <w:sz w:val="18"/>
          <w:szCs w:val="18"/>
        </w:rPr>
      </w:pPr>
      <w:r w:rsidRPr="006478A3">
        <w:rPr>
          <w:rFonts w:asciiTheme="minorHAnsi" w:hAnsiTheme="minorHAnsi" w:cstheme="minorHAnsi"/>
          <w:bCs/>
          <w:sz w:val="18"/>
          <w:szCs w:val="18"/>
        </w:rPr>
        <w:t>Nazwa Wykonawcy: …………………………………………………………………………………………………………………………………………………………………..</w:t>
      </w:r>
    </w:p>
    <w:p w14:paraId="205566E0" w14:textId="77777777" w:rsidR="009E6824" w:rsidRPr="006478A3" w:rsidRDefault="009E6824" w:rsidP="00EC0DBE">
      <w:pPr>
        <w:jc w:val="both"/>
        <w:rPr>
          <w:rFonts w:asciiTheme="minorHAnsi" w:hAnsiTheme="minorHAnsi" w:cstheme="minorHAnsi"/>
          <w:sz w:val="18"/>
          <w:szCs w:val="18"/>
        </w:rPr>
      </w:pPr>
      <w:r w:rsidRPr="006478A3">
        <w:rPr>
          <w:rFonts w:asciiTheme="minorHAnsi" w:hAnsiTheme="minorHAnsi" w:cstheme="minorHAnsi"/>
          <w:sz w:val="18"/>
          <w:szCs w:val="18"/>
        </w:rPr>
        <w:t>W odpowiedzi na wezwanie Zamawiającego oświadczam, że:</w:t>
      </w:r>
    </w:p>
    <w:p w14:paraId="07585434" w14:textId="77777777" w:rsidR="009E6824" w:rsidRPr="006478A3" w:rsidRDefault="009E6824" w:rsidP="00EC0DBE">
      <w:pPr>
        <w:jc w:val="both"/>
        <w:rPr>
          <w:rFonts w:asciiTheme="minorHAnsi" w:hAnsiTheme="minorHAnsi" w:cstheme="minorHAnsi"/>
          <w:bCs/>
          <w:sz w:val="18"/>
          <w:szCs w:val="18"/>
        </w:rPr>
      </w:pPr>
    </w:p>
    <w:p w14:paraId="62A3048A" w14:textId="77777777" w:rsidR="009E6824" w:rsidRPr="006478A3"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6478A3">
        <w:rPr>
          <w:rFonts w:asciiTheme="minorHAnsi" w:hAnsiTheme="minorHAnsi" w:cstheme="minorHAnsi"/>
          <w:sz w:val="18"/>
          <w:szCs w:val="18"/>
        </w:rPr>
        <w:t xml:space="preserve">Wykonawca, którego reprezentuję </w:t>
      </w:r>
      <w:r w:rsidRPr="006478A3">
        <w:rPr>
          <w:rFonts w:asciiTheme="minorHAnsi" w:hAnsiTheme="minorHAnsi" w:cstheme="minorHAnsi"/>
          <w:sz w:val="18"/>
          <w:szCs w:val="18"/>
          <w:u w:val="single"/>
        </w:rPr>
        <w:t>nie należy do tej samej grupy kapitałowej</w:t>
      </w:r>
      <w:r w:rsidRPr="006478A3">
        <w:rPr>
          <w:rFonts w:asciiTheme="minorHAnsi" w:hAnsiTheme="minorHAnsi" w:cstheme="minorHAnsi"/>
          <w:sz w:val="18"/>
          <w:szCs w:val="18"/>
        </w:rPr>
        <w:t>, o której mowa w art. 108 ust. 1 pkt 5 ustawy Prawo zamówień publicznych*.</w:t>
      </w:r>
    </w:p>
    <w:p w14:paraId="22F1FE12" w14:textId="77777777" w:rsidR="009E6824" w:rsidRPr="006478A3"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38ACCD82" w14:textId="77777777" w:rsidR="009E6824" w:rsidRPr="006478A3"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6478A3">
        <w:rPr>
          <w:rFonts w:asciiTheme="minorHAnsi" w:hAnsiTheme="minorHAnsi" w:cstheme="minorHAnsi"/>
          <w:sz w:val="18"/>
          <w:szCs w:val="18"/>
        </w:rPr>
        <w:t xml:space="preserve">Wykonawca, którego reprezentuję </w:t>
      </w:r>
      <w:r w:rsidRPr="006478A3">
        <w:rPr>
          <w:rFonts w:asciiTheme="minorHAnsi" w:hAnsiTheme="minorHAnsi" w:cstheme="minorHAnsi"/>
          <w:sz w:val="18"/>
          <w:szCs w:val="18"/>
          <w:u w:val="single"/>
        </w:rPr>
        <w:t>należy do tej samej grupy kapitałowej</w:t>
      </w:r>
      <w:r w:rsidRPr="006478A3">
        <w:rPr>
          <w:rFonts w:asciiTheme="minorHAnsi" w:hAnsiTheme="minorHAnsi" w:cstheme="minorHAnsi"/>
          <w:sz w:val="18"/>
          <w:szCs w:val="18"/>
        </w:rPr>
        <w:t xml:space="preserve">, o której mowa w art. 108 ust. 1 pkt 5 ustawy Prawo zamówień publicznych, </w:t>
      </w:r>
      <w:r w:rsidRPr="006478A3">
        <w:rPr>
          <w:rFonts w:asciiTheme="minorHAnsi" w:hAnsiTheme="minorHAnsi" w:cstheme="minorHAnsi"/>
          <w:b/>
          <w:sz w:val="18"/>
          <w:szCs w:val="18"/>
        </w:rPr>
        <w:t>co wskazany poniżej Wykonawca, którego oferta została złożona w niniejszym podstępowaniu*:</w:t>
      </w:r>
    </w:p>
    <w:p w14:paraId="5854CD51" w14:textId="77777777" w:rsidR="009E6824" w:rsidRPr="006478A3"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E72AA6" w:rsidRPr="006478A3" w14:paraId="7CD0F7E2" w14:textId="77777777" w:rsidTr="003E7C6F">
        <w:trPr>
          <w:trHeight w:val="469"/>
          <w:jc w:val="center"/>
        </w:trPr>
        <w:tc>
          <w:tcPr>
            <w:tcW w:w="441" w:type="dxa"/>
            <w:shd w:val="pct15" w:color="auto" w:fill="auto"/>
            <w:vAlign w:val="center"/>
          </w:tcPr>
          <w:p w14:paraId="48557524" w14:textId="77777777" w:rsidR="009E6824" w:rsidRPr="006478A3" w:rsidRDefault="009E6824" w:rsidP="00F671A9">
            <w:pPr>
              <w:spacing w:line="276" w:lineRule="auto"/>
              <w:jc w:val="center"/>
              <w:rPr>
                <w:rFonts w:asciiTheme="minorHAnsi" w:hAnsiTheme="minorHAnsi" w:cstheme="minorHAnsi"/>
                <w:b/>
                <w:sz w:val="18"/>
                <w:szCs w:val="18"/>
              </w:rPr>
            </w:pPr>
            <w:r w:rsidRPr="006478A3">
              <w:rPr>
                <w:rFonts w:asciiTheme="minorHAnsi" w:hAnsiTheme="minorHAnsi" w:cstheme="minorHAnsi"/>
                <w:b/>
                <w:sz w:val="18"/>
                <w:szCs w:val="18"/>
              </w:rPr>
              <w:t>Lp.</w:t>
            </w:r>
          </w:p>
        </w:tc>
        <w:tc>
          <w:tcPr>
            <w:tcW w:w="3467" w:type="dxa"/>
            <w:shd w:val="pct15" w:color="auto" w:fill="auto"/>
            <w:vAlign w:val="center"/>
          </w:tcPr>
          <w:p w14:paraId="117BC251" w14:textId="77777777" w:rsidR="009E6824" w:rsidRPr="006478A3" w:rsidRDefault="009E6824" w:rsidP="00F671A9">
            <w:pPr>
              <w:spacing w:line="276" w:lineRule="auto"/>
              <w:jc w:val="center"/>
              <w:rPr>
                <w:rFonts w:asciiTheme="minorHAnsi" w:hAnsiTheme="minorHAnsi" w:cstheme="minorHAnsi"/>
                <w:b/>
                <w:sz w:val="18"/>
                <w:szCs w:val="18"/>
              </w:rPr>
            </w:pPr>
            <w:r w:rsidRPr="006478A3">
              <w:rPr>
                <w:rFonts w:asciiTheme="minorHAnsi" w:hAnsiTheme="minorHAnsi" w:cstheme="minorHAnsi"/>
                <w:b/>
                <w:sz w:val="18"/>
                <w:szCs w:val="18"/>
              </w:rPr>
              <w:t>Nazwa podmiotu</w:t>
            </w:r>
          </w:p>
        </w:tc>
        <w:tc>
          <w:tcPr>
            <w:tcW w:w="3827" w:type="dxa"/>
            <w:shd w:val="pct15" w:color="auto" w:fill="auto"/>
            <w:vAlign w:val="center"/>
          </w:tcPr>
          <w:p w14:paraId="53DA67E7" w14:textId="77777777" w:rsidR="009E6824" w:rsidRPr="006478A3" w:rsidRDefault="009E6824" w:rsidP="00F671A9">
            <w:pPr>
              <w:spacing w:line="276" w:lineRule="auto"/>
              <w:jc w:val="center"/>
              <w:rPr>
                <w:rFonts w:asciiTheme="minorHAnsi" w:hAnsiTheme="minorHAnsi" w:cstheme="minorHAnsi"/>
                <w:b/>
                <w:sz w:val="18"/>
                <w:szCs w:val="18"/>
              </w:rPr>
            </w:pPr>
            <w:r w:rsidRPr="006478A3">
              <w:rPr>
                <w:rFonts w:asciiTheme="minorHAnsi" w:hAnsiTheme="minorHAnsi" w:cstheme="minorHAnsi"/>
                <w:b/>
                <w:sz w:val="18"/>
                <w:szCs w:val="18"/>
              </w:rPr>
              <w:t>Adres siedziby</w:t>
            </w:r>
          </w:p>
        </w:tc>
      </w:tr>
      <w:tr w:rsidR="009E6824" w:rsidRPr="006478A3" w14:paraId="48899B15" w14:textId="77777777" w:rsidTr="003E7C6F">
        <w:trPr>
          <w:trHeight w:val="456"/>
          <w:jc w:val="center"/>
        </w:trPr>
        <w:tc>
          <w:tcPr>
            <w:tcW w:w="441" w:type="dxa"/>
            <w:vAlign w:val="center"/>
          </w:tcPr>
          <w:p w14:paraId="77C299AD" w14:textId="77777777" w:rsidR="009E6824" w:rsidRPr="006478A3" w:rsidRDefault="009E6824" w:rsidP="00F671A9">
            <w:pPr>
              <w:jc w:val="center"/>
              <w:rPr>
                <w:rFonts w:asciiTheme="minorHAnsi" w:hAnsiTheme="minorHAnsi" w:cstheme="minorHAnsi"/>
                <w:sz w:val="18"/>
                <w:szCs w:val="18"/>
              </w:rPr>
            </w:pPr>
            <w:r w:rsidRPr="006478A3">
              <w:rPr>
                <w:rFonts w:asciiTheme="minorHAnsi" w:hAnsiTheme="minorHAnsi" w:cstheme="minorHAnsi"/>
                <w:sz w:val="18"/>
                <w:szCs w:val="18"/>
              </w:rPr>
              <w:t>1.</w:t>
            </w:r>
          </w:p>
        </w:tc>
        <w:tc>
          <w:tcPr>
            <w:tcW w:w="3467" w:type="dxa"/>
            <w:vAlign w:val="center"/>
          </w:tcPr>
          <w:p w14:paraId="7F8E765C" w14:textId="77777777" w:rsidR="009E6824" w:rsidRPr="006478A3" w:rsidRDefault="009E6824" w:rsidP="00F671A9">
            <w:pPr>
              <w:rPr>
                <w:rFonts w:asciiTheme="minorHAnsi" w:hAnsiTheme="minorHAnsi" w:cstheme="minorHAnsi"/>
                <w:sz w:val="18"/>
                <w:szCs w:val="18"/>
              </w:rPr>
            </w:pPr>
          </w:p>
        </w:tc>
        <w:tc>
          <w:tcPr>
            <w:tcW w:w="3827" w:type="dxa"/>
            <w:vAlign w:val="center"/>
          </w:tcPr>
          <w:p w14:paraId="175F92A6" w14:textId="77777777" w:rsidR="009E6824" w:rsidRPr="006478A3" w:rsidRDefault="009E6824" w:rsidP="00F671A9">
            <w:pPr>
              <w:jc w:val="center"/>
              <w:rPr>
                <w:rFonts w:asciiTheme="minorHAnsi" w:hAnsiTheme="minorHAnsi" w:cstheme="minorHAnsi"/>
                <w:sz w:val="18"/>
                <w:szCs w:val="18"/>
              </w:rPr>
            </w:pPr>
          </w:p>
        </w:tc>
      </w:tr>
    </w:tbl>
    <w:p w14:paraId="620F57FB" w14:textId="77777777" w:rsidR="009E6824" w:rsidRPr="006478A3" w:rsidRDefault="009E6824" w:rsidP="00D036B3">
      <w:pPr>
        <w:spacing w:line="271" w:lineRule="auto"/>
        <w:jc w:val="both"/>
        <w:rPr>
          <w:rFonts w:asciiTheme="minorHAnsi" w:hAnsiTheme="minorHAnsi" w:cstheme="minorHAnsi"/>
          <w:sz w:val="18"/>
          <w:szCs w:val="18"/>
        </w:rPr>
      </w:pPr>
    </w:p>
    <w:p w14:paraId="01AF32D8" w14:textId="77777777" w:rsidR="009E6824" w:rsidRPr="006478A3"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6478A3">
        <w:rPr>
          <w:rFonts w:asciiTheme="minorHAnsi" w:hAnsiTheme="minorHAnsi" w:cstheme="minorHAnsi"/>
          <w:sz w:val="18"/>
          <w:szCs w:val="18"/>
        </w:rPr>
        <w:t>Jednocześnie w załączeniu przekazuje następujące dokumenty/informacje (wymienić poniżej i załączyć):</w:t>
      </w:r>
    </w:p>
    <w:p w14:paraId="393E4935" w14:textId="77777777" w:rsidR="009E6824" w:rsidRPr="006478A3"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6478A3">
        <w:rPr>
          <w:rFonts w:asciiTheme="minorHAnsi" w:hAnsiTheme="minorHAnsi" w:cstheme="minorHAnsi"/>
          <w:sz w:val="18"/>
          <w:szCs w:val="18"/>
        </w:rPr>
        <w:t>……………………………………………………………………………………………………………………………………………………………..………………………………</w:t>
      </w:r>
    </w:p>
    <w:p w14:paraId="258B4DB3" w14:textId="77777777" w:rsidR="009E6824" w:rsidRPr="006478A3"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6478A3">
        <w:rPr>
          <w:rFonts w:asciiTheme="minorHAnsi" w:hAnsiTheme="minorHAnsi" w:cstheme="minorHAnsi"/>
          <w:sz w:val="18"/>
          <w:szCs w:val="18"/>
        </w:rPr>
        <w:t>…………………………………………………………………………………………………………………………………………………………..…………………………………</w:t>
      </w:r>
    </w:p>
    <w:p w14:paraId="6C309588" w14:textId="77777777" w:rsidR="009E6824" w:rsidRPr="006478A3"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6478A3">
        <w:rPr>
          <w:rFonts w:asciiTheme="minorHAnsi" w:hAnsiTheme="minorHAnsi" w:cstheme="minorHAnsi"/>
          <w:sz w:val="18"/>
          <w:szCs w:val="18"/>
        </w:rPr>
        <w:t>potwierdzające, że oferta została przygotowana niezależnie od tego Wykonawcy*.</w:t>
      </w:r>
    </w:p>
    <w:p w14:paraId="1EE56384" w14:textId="77777777" w:rsidR="009E6824" w:rsidRPr="006478A3" w:rsidRDefault="009E6824" w:rsidP="00EC0DBE">
      <w:pPr>
        <w:jc w:val="both"/>
        <w:rPr>
          <w:rFonts w:asciiTheme="minorHAnsi" w:hAnsiTheme="minorHAnsi" w:cstheme="minorHAnsi"/>
          <w:bCs/>
          <w:sz w:val="18"/>
          <w:szCs w:val="18"/>
        </w:rPr>
      </w:pPr>
    </w:p>
    <w:p w14:paraId="61278203" w14:textId="77777777" w:rsidR="009E6824" w:rsidRPr="006478A3" w:rsidRDefault="009E6824" w:rsidP="00EC0DBE">
      <w:pPr>
        <w:jc w:val="both"/>
        <w:rPr>
          <w:rFonts w:asciiTheme="minorHAnsi" w:hAnsiTheme="minorHAnsi" w:cstheme="minorHAnsi"/>
          <w:bCs/>
          <w:sz w:val="18"/>
          <w:szCs w:val="18"/>
        </w:rPr>
      </w:pPr>
    </w:p>
    <w:p w14:paraId="43B39CBC" w14:textId="77777777" w:rsidR="009E6824" w:rsidRPr="006478A3" w:rsidRDefault="009E6824" w:rsidP="00EC0DBE">
      <w:pPr>
        <w:jc w:val="both"/>
        <w:rPr>
          <w:rFonts w:asciiTheme="minorHAnsi" w:hAnsiTheme="minorHAnsi" w:cstheme="minorHAnsi"/>
          <w:bCs/>
          <w:sz w:val="18"/>
          <w:szCs w:val="18"/>
        </w:rPr>
      </w:pPr>
    </w:p>
    <w:p w14:paraId="5C90A47F" w14:textId="77777777" w:rsidR="009E6824" w:rsidRPr="006478A3" w:rsidRDefault="009E6824" w:rsidP="00EC0DBE">
      <w:pPr>
        <w:jc w:val="both"/>
        <w:rPr>
          <w:rFonts w:asciiTheme="minorHAnsi" w:hAnsiTheme="minorHAnsi" w:cstheme="minorHAnsi"/>
          <w:bCs/>
          <w:sz w:val="18"/>
          <w:szCs w:val="18"/>
        </w:rPr>
      </w:pPr>
    </w:p>
    <w:p w14:paraId="340391ED" w14:textId="77777777" w:rsidR="009E6824" w:rsidRPr="006478A3" w:rsidRDefault="009E6824" w:rsidP="00EC0DBE">
      <w:pPr>
        <w:jc w:val="both"/>
        <w:rPr>
          <w:rFonts w:asciiTheme="minorHAnsi" w:hAnsiTheme="minorHAnsi" w:cstheme="minorHAnsi"/>
          <w:bCs/>
          <w:sz w:val="18"/>
          <w:szCs w:val="18"/>
        </w:rPr>
      </w:pPr>
    </w:p>
    <w:p w14:paraId="0801F942" w14:textId="77777777" w:rsidR="009E6824" w:rsidRPr="006478A3" w:rsidRDefault="009E6824" w:rsidP="00EC0DBE">
      <w:pPr>
        <w:jc w:val="both"/>
        <w:rPr>
          <w:rFonts w:asciiTheme="minorHAnsi" w:hAnsiTheme="minorHAnsi" w:cstheme="minorHAnsi"/>
          <w:bCs/>
          <w:sz w:val="18"/>
          <w:szCs w:val="18"/>
        </w:rPr>
      </w:pPr>
    </w:p>
    <w:p w14:paraId="4EC40961" w14:textId="77777777" w:rsidR="009E6824" w:rsidRPr="006478A3" w:rsidRDefault="009E6824" w:rsidP="00EC0DBE">
      <w:pPr>
        <w:jc w:val="both"/>
        <w:rPr>
          <w:rFonts w:asciiTheme="minorHAnsi" w:hAnsiTheme="minorHAnsi" w:cstheme="minorHAnsi"/>
          <w:bCs/>
          <w:sz w:val="18"/>
          <w:szCs w:val="18"/>
        </w:rPr>
      </w:pPr>
    </w:p>
    <w:p w14:paraId="51A8B51D" w14:textId="77777777" w:rsidR="009E6824" w:rsidRPr="006478A3" w:rsidRDefault="009E6824" w:rsidP="00EC0DBE">
      <w:pPr>
        <w:jc w:val="both"/>
        <w:rPr>
          <w:rFonts w:asciiTheme="minorHAnsi" w:hAnsiTheme="minorHAnsi" w:cstheme="minorHAnsi"/>
          <w:bCs/>
          <w:sz w:val="18"/>
          <w:szCs w:val="18"/>
        </w:rPr>
      </w:pPr>
    </w:p>
    <w:p w14:paraId="5039026F" w14:textId="77777777" w:rsidR="009E6824" w:rsidRPr="006478A3" w:rsidRDefault="009E6824" w:rsidP="00EC0DBE">
      <w:pPr>
        <w:jc w:val="both"/>
        <w:rPr>
          <w:rFonts w:asciiTheme="minorHAnsi" w:hAnsiTheme="minorHAnsi" w:cstheme="minorHAnsi"/>
          <w:bCs/>
          <w:sz w:val="18"/>
          <w:szCs w:val="18"/>
        </w:rPr>
      </w:pPr>
    </w:p>
    <w:p w14:paraId="361F418E" w14:textId="77777777" w:rsidR="009E6824" w:rsidRPr="006478A3" w:rsidRDefault="009E6824" w:rsidP="00EC0DBE">
      <w:pPr>
        <w:jc w:val="both"/>
        <w:rPr>
          <w:rFonts w:asciiTheme="minorHAnsi" w:hAnsiTheme="minorHAnsi" w:cstheme="minorHAnsi"/>
          <w:bCs/>
          <w:sz w:val="18"/>
          <w:szCs w:val="18"/>
        </w:rPr>
      </w:pPr>
    </w:p>
    <w:p w14:paraId="6822A745" w14:textId="77777777" w:rsidR="009E6824" w:rsidRPr="006478A3" w:rsidRDefault="009E6824" w:rsidP="00EC0DBE">
      <w:pPr>
        <w:jc w:val="both"/>
        <w:rPr>
          <w:rFonts w:asciiTheme="minorHAnsi" w:hAnsiTheme="minorHAnsi" w:cstheme="minorHAnsi"/>
          <w:bCs/>
          <w:sz w:val="18"/>
          <w:szCs w:val="18"/>
        </w:rPr>
      </w:pPr>
    </w:p>
    <w:p w14:paraId="1477F53C" w14:textId="77777777" w:rsidR="009E6824" w:rsidRPr="006478A3" w:rsidRDefault="009E6824" w:rsidP="00EC0DBE">
      <w:pPr>
        <w:jc w:val="both"/>
        <w:rPr>
          <w:rFonts w:asciiTheme="minorHAnsi" w:hAnsiTheme="minorHAnsi" w:cstheme="minorHAnsi"/>
          <w:bCs/>
          <w:sz w:val="18"/>
          <w:szCs w:val="18"/>
        </w:rPr>
      </w:pPr>
    </w:p>
    <w:p w14:paraId="5907B93D" w14:textId="77777777" w:rsidR="009E6824" w:rsidRPr="006478A3" w:rsidRDefault="009E6824" w:rsidP="00D036B3">
      <w:pPr>
        <w:spacing w:line="271" w:lineRule="auto"/>
        <w:jc w:val="both"/>
        <w:rPr>
          <w:rFonts w:asciiTheme="minorHAnsi" w:hAnsiTheme="minorHAnsi" w:cstheme="minorHAnsi"/>
          <w:sz w:val="18"/>
          <w:szCs w:val="18"/>
          <w:u w:val="single"/>
        </w:rPr>
      </w:pPr>
      <w:r w:rsidRPr="006478A3">
        <w:rPr>
          <w:rFonts w:asciiTheme="minorHAnsi" w:hAnsiTheme="minorHAnsi" w:cstheme="minorHAnsi"/>
          <w:sz w:val="18"/>
          <w:szCs w:val="18"/>
          <w:u w:val="single"/>
        </w:rPr>
        <w:t>Uwagi:</w:t>
      </w:r>
    </w:p>
    <w:p w14:paraId="185A4D14" w14:textId="77777777" w:rsidR="009E6824" w:rsidRPr="006478A3"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Należy wykreślić pkt 1) albo pkt 2).</w:t>
      </w:r>
    </w:p>
    <w:p w14:paraId="5B4BABAA" w14:textId="77777777" w:rsidR="009E6824" w:rsidRPr="006478A3"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010589D4" w14:textId="77777777" w:rsidR="009E6824" w:rsidRPr="006478A3"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6478A3">
        <w:rPr>
          <w:rFonts w:asciiTheme="minorHAnsi" w:hAnsiTheme="minorHAnsi" w:cstheme="minorHAnsi"/>
          <w:sz w:val="18"/>
          <w:szCs w:val="18"/>
          <w:u w:val="single"/>
        </w:rPr>
        <w:t xml:space="preserve">Niniejszy formularz </w:t>
      </w:r>
      <w:r w:rsidRPr="006478A3">
        <w:rPr>
          <w:rFonts w:asciiTheme="minorHAnsi" w:hAnsiTheme="minorHAnsi" w:cstheme="minorHAnsi"/>
          <w:iCs/>
          <w:sz w:val="18"/>
          <w:szCs w:val="18"/>
          <w:u w:val="single"/>
          <w:lang w:eastAsia="pl-PL"/>
        </w:rPr>
        <w:t>składa tylko Wykonawca w odpowiedzi na wezwanie Zamawiającego.</w:t>
      </w:r>
    </w:p>
    <w:p w14:paraId="4C85412A" w14:textId="77777777" w:rsidR="009E6824" w:rsidRPr="006478A3"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2F21B61C" w14:textId="77777777" w:rsidR="009E6824" w:rsidRPr="006478A3" w:rsidRDefault="009E6824" w:rsidP="00EC0DBE">
      <w:pPr>
        <w:jc w:val="both"/>
        <w:rPr>
          <w:rFonts w:asciiTheme="minorHAnsi" w:hAnsiTheme="minorHAnsi" w:cstheme="minorHAnsi"/>
          <w:bCs/>
          <w:sz w:val="18"/>
          <w:szCs w:val="18"/>
        </w:rPr>
      </w:pPr>
    </w:p>
    <w:p w14:paraId="3B542AE9" w14:textId="77777777" w:rsidR="009E6824" w:rsidRPr="006478A3" w:rsidRDefault="009E6824" w:rsidP="00EC0DBE">
      <w:pPr>
        <w:jc w:val="both"/>
        <w:rPr>
          <w:rFonts w:asciiTheme="minorHAnsi" w:hAnsiTheme="minorHAnsi" w:cstheme="minorHAnsi"/>
          <w:bCs/>
          <w:sz w:val="18"/>
          <w:szCs w:val="18"/>
        </w:rPr>
      </w:pPr>
    </w:p>
    <w:p w14:paraId="26FF0536" w14:textId="77777777" w:rsidR="009E6824" w:rsidRPr="006478A3" w:rsidRDefault="009E6824" w:rsidP="00EC0DBE">
      <w:pPr>
        <w:jc w:val="both"/>
        <w:rPr>
          <w:rFonts w:asciiTheme="minorHAnsi" w:hAnsiTheme="minorHAnsi" w:cstheme="minorHAnsi"/>
          <w:bCs/>
          <w:sz w:val="18"/>
          <w:szCs w:val="18"/>
        </w:rPr>
      </w:pPr>
    </w:p>
    <w:p w14:paraId="2077B6EB" w14:textId="77777777" w:rsidR="009E6824" w:rsidRPr="006478A3" w:rsidRDefault="009E6824" w:rsidP="003E7C6F">
      <w:pPr>
        <w:jc w:val="both"/>
        <w:rPr>
          <w:rFonts w:asciiTheme="minorHAnsi" w:hAnsiTheme="minorHAnsi" w:cstheme="minorHAnsi"/>
          <w:sz w:val="18"/>
          <w:szCs w:val="18"/>
        </w:rPr>
      </w:pPr>
      <w:r w:rsidRPr="006478A3">
        <w:rPr>
          <w:rFonts w:asciiTheme="minorHAnsi" w:hAnsiTheme="minorHAnsi" w:cstheme="minorHAnsi"/>
          <w:bCs/>
          <w:sz w:val="18"/>
          <w:szCs w:val="18"/>
        </w:rPr>
        <w:t>*niepotrzebne skreślić</w:t>
      </w:r>
    </w:p>
    <w:p w14:paraId="2BB12818" w14:textId="77777777" w:rsidR="009E6824" w:rsidRPr="006478A3" w:rsidRDefault="009E6824" w:rsidP="00CE5C76">
      <w:pPr>
        <w:spacing w:line="271" w:lineRule="auto"/>
        <w:jc w:val="both"/>
        <w:rPr>
          <w:rFonts w:asciiTheme="minorHAnsi" w:hAnsiTheme="minorHAnsi" w:cstheme="minorHAnsi"/>
          <w:sz w:val="18"/>
          <w:szCs w:val="18"/>
          <w:u w:val="single"/>
        </w:rPr>
      </w:pPr>
    </w:p>
    <w:p w14:paraId="465BE893" w14:textId="77777777" w:rsidR="009E6824" w:rsidRPr="006478A3" w:rsidRDefault="009E6824" w:rsidP="00CE5C76">
      <w:pPr>
        <w:spacing w:line="271" w:lineRule="auto"/>
        <w:jc w:val="both"/>
        <w:rPr>
          <w:rFonts w:asciiTheme="minorHAnsi" w:hAnsiTheme="minorHAnsi" w:cstheme="minorHAnsi"/>
          <w:sz w:val="18"/>
          <w:szCs w:val="18"/>
          <w:u w:val="single"/>
        </w:rPr>
      </w:pPr>
    </w:p>
    <w:p w14:paraId="4EF630A9" w14:textId="77777777" w:rsidR="009E6824" w:rsidRPr="006478A3" w:rsidRDefault="009E6824" w:rsidP="00CE5C76">
      <w:pPr>
        <w:spacing w:line="271" w:lineRule="auto"/>
        <w:jc w:val="both"/>
        <w:rPr>
          <w:rFonts w:asciiTheme="minorHAnsi" w:hAnsiTheme="minorHAnsi" w:cstheme="minorHAnsi"/>
          <w:sz w:val="18"/>
          <w:szCs w:val="18"/>
          <w:u w:val="single"/>
        </w:rPr>
      </w:pPr>
    </w:p>
    <w:p w14:paraId="03398B25" w14:textId="77777777" w:rsidR="009461A5" w:rsidRPr="006478A3" w:rsidRDefault="009461A5" w:rsidP="00A451AB">
      <w:pPr>
        <w:jc w:val="right"/>
        <w:rPr>
          <w:rFonts w:asciiTheme="minorHAnsi" w:hAnsiTheme="minorHAnsi" w:cstheme="minorHAnsi"/>
          <w:sz w:val="18"/>
          <w:szCs w:val="18"/>
        </w:rPr>
      </w:pPr>
    </w:p>
    <w:p w14:paraId="519BBE97" w14:textId="492E7C88" w:rsidR="009461A5" w:rsidRPr="006478A3" w:rsidRDefault="009461A5" w:rsidP="009461A5">
      <w:pPr>
        <w:jc w:val="right"/>
        <w:rPr>
          <w:rFonts w:asciiTheme="minorHAnsi" w:hAnsiTheme="minorHAnsi" w:cstheme="minorHAnsi"/>
          <w:sz w:val="18"/>
          <w:szCs w:val="18"/>
        </w:rPr>
      </w:pPr>
      <w:r w:rsidRPr="006478A3">
        <w:rPr>
          <w:rFonts w:asciiTheme="minorHAnsi" w:hAnsiTheme="minorHAnsi" w:cstheme="minorHAnsi"/>
          <w:sz w:val="18"/>
          <w:szCs w:val="18"/>
        </w:rPr>
        <w:t xml:space="preserve">Załącznik nr </w:t>
      </w:r>
      <w:r w:rsidR="00915ADB" w:rsidRPr="006478A3">
        <w:rPr>
          <w:rFonts w:asciiTheme="minorHAnsi" w:hAnsiTheme="minorHAnsi" w:cstheme="minorHAnsi"/>
          <w:sz w:val="18"/>
          <w:szCs w:val="18"/>
        </w:rPr>
        <w:t>4</w:t>
      </w:r>
    </w:p>
    <w:p w14:paraId="5EEB90E1" w14:textId="77777777" w:rsidR="009461A5" w:rsidRPr="006478A3" w:rsidRDefault="009461A5" w:rsidP="00A451AB">
      <w:pPr>
        <w:jc w:val="right"/>
        <w:rPr>
          <w:rFonts w:asciiTheme="minorHAnsi" w:hAnsiTheme="minorHAnsi" w:cstheme="minorHAnsi"/>
          <w:sz w:val="18"/>
          <w:szCs w:val="18"/>
        </w:rPr>
      </w:pPr>
    </w:p>
    <w:p w14:paraId="0E21F968" w14:textId="77777777" w:rsidR="009461A5" w:rsidRPr="006478A3" w:rsidRDefault="009461A5" w:rsidP="009461A5">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E72AA6" w:rsidRPr="006478A3" w14:paraId="0AD9E3F9" w14:textId="77777777" w:rsidTr="002D68DA">
        <w:trPr>
          <w:trHeight w:val="1149"/>
        </w:trPr>
        <w:tc>
          <w:tcPr>
            <w:tcW w:w="5000" w:type="pct"/>
            <w:shd w:val="clear" w:color="auto" w:fill="CCCCCC"/>
            <w:vAlign w:val="center"/>
          </w:tcPr>
          <w:p w14:paraId="4869D350" w14:textId="77777777" w:rsidR="009461A5" w:rsidRPr="006478A3" w:rsidRDefault="009461A5" w:rsidP="002D68DA">
            <w:pPr>
              <w:jc w:val="center"/>
              <w:rPr>
                <w:rFonts w:asciiTheme="minorHAnsi" w:hAnsiTheme="minorHAnsi" w:cstheme="minorHAnsi"/>
                <w:b/>
                <w:sz w:val="18"/>
                <w:szCs w:val="18"/>
              </w:rPr>
            </w:pPr>
            <w:r w:rsidRPr="006478A3">
              <w:rPr>
                <w:rFonts w:asciiTheme="minorHAnsi" w:hAnsiTheme="minorHAnsi" w:cstheme="minorHAnsi"/>
                <w:b/>
                <w:sz w:val="18"/>
                <w:szCs w:val="18"/>
              </w:rPr>
              <w:t>WZÓR OŚWIADCZENIA WYKONAWCÓW WSPÓLNIE UBIEGAJACYCH SIĘ O UDZIELENIE ZAMÓWIENIA</w:t>
            </w:r>
          </w:p>
          <w:p w14:paraId="0B43CF71" w14:textId="77777777" w:rsidR="009461A5" w:rsidRPr="006478A3" w:rsidRDefault="009461A5" w:rsidP="002D68DA">
            <w:pPr>
              <w:jc w:val="center"/>
              <w:rPr>
                <w:rFonts w:asciiTheme="minorHAnsi" w:hAnsiTheme="minorHAnsi" w:cstheme="minorHAnsi"/>
                <w:b/>
                <w:sz w:val="18"/>
                <w:szCs w:val="18"/>
              </w:rPr>
            </w:pPr>
            <w:r w:rsidRPr="006478A3">
              <w:rPr>
                <w:rFonts w:asciiTheme="minorHAnsi" w:hAnsiTheme="minorHAnsi" w:cstheme="minorHAnsi"/>
                <w:b/>
                <w:sz w:val="18"/>
                <w:szCs w:val="18"/>
              </w:rPr>
              <w:t>W ZAKRESIE ART. 117 UST.4 USTWY PZP</w:t>
            </w:r>
          </w:p>
          <w:p w14:paraId="1EDC774F" w14:textId="25713DAF" w:rsidR="0057729B" w:rsidRPr="006478A3" w:rsidRDefault="0057729B" w:rsidP="002D68DA">
            <w:pPr>
              <w:jc w:val="center"/>
              <w:rPr>
                <w:rFonts w:asciiTheme="minorHAnsi" w:hAnsiTheme="minorHAnsi" w:cstheme="minorHAnsi"/>
                <w:b/>
                <w:sz w:val="18"/>
                <w:szCs w:val="18"/>
              </w:rPr>
            </w:pPr>
            <w:r w:rsidRPr="006478A3">
              <w:rPr>
                <w:rFonts w:asciiTheme="minorHAnsi" w:hAnsiTheme="minorHAnsi" w:cstheme="minorHAnsi"/>
                <w:b/>
                <w:bCs/>
                <w:sz w:val="18"/>
                <w:szCs w:val="18"/>
              </w:rPr>
              <w:t>DLA ZADANIA NR 1*2*3*4*5*6*7*</w:t>
            </w:r>
          </w:p>
        </w:tc>
      </w:tr>
    </w:tbl>
    <w:p w14:paraId="640B8BDD" w14:textId="77777777" w:rsidR="009461A5" w:rsidRPr="006478A3" w:rsidRDefault="009461A5" w:rsidP="009461A5">
      <w:pPr>
        <w:jc w:val="right"/>
        <w:rPr>
          <w:rFonts w:asciiTheme="minorHAnsi" w:hAnsiTheme="minorHAnsi" w:cstheme="minorHAnsi"/>
          <w:b/>
          <w:sz w:val="18"/>
          <w:szCs w:val="18"/>
        </w:rPr>
      </w:pPr>
    </w:p>
    <w:p w14:paraId="3E2C9986" w14:textId="364E500F" w:rsidR="00E97D33" w:rsidRPr="006478A3" w:rsidRDefault="009461A5" w:rsidP="00E97D33">
      <w:pPr>
        <w:jc w:val="center"/>
        <w:rPr>
          <w:rFonts w:asciiTheme="minorHAnsi" w:hAnsiTheme="minorHAnsi" w:cstheme="minorHAnsi"/>
          <w:b/>
          <w:sz w:val="18"/>
          <w:szCs w:val="18"/>
        </w:rPr>
      </w:pPr>
      <w:r w:rsidRPr="006478A3">
        <w:rPr>
          <w:rFonts w:asciiTheme="minorHAnsi" w:hAnsiTheme="minorHAnsi" w:cstheme="minorHAnsi"/>
          <w:bCs/>
          <w:sz w:val="18"/>
          <w:szCs w:val="18"/>
        </w:rPr>
        <w:t xml:space="preserve">Nazwa zadania: </w:t>
      </w:r>
      <w:r w:rsidR="00E97D33" w:rsidRPr="006478A3">
        <w:rPr>
          <w:rFonts w:asciiTheme="minorHAnsi" w:hAnsiTheme="minorHAnsi" w:cstheme="minorHAnsi"/>
          <w:b/>
          <w:sz w:val="18"/>
          <w:szCs w:val="18"/>
        </w:rPr>
        <w:t xml:space="preserve">Sukcesywna dostawa produktów spożywczych dla potrzeb </w:t>
      </w:r>
      <w:r w:rsidR="00E97D33" w:rsidRPr="006478A3">
        <w:rPr>
          <w:rFonts w:asciiTheme="minorHAnsi" w:hAnsiTheme="minorHAnsi" w:cstheme="minorHAnsi"/>
          <w:b/>
          <w:sz w:val="18"/>
          <w:szCs w:val="18"/>
          <w:shd w:val="clear" w:color="auto" w:fill="FFFFFF"/>
        </w:rPr>
        <w:t xml:space="preserve">Szermierczej Sportowej Szkoły Podstawowej  nr 85 im. prof. Mariana Suskiego, </w:t>
      </w:r>
      <w:r w:rsidR="00E97D33" w:rsidRPr="006478A3">
        <w:rPr>
          <w:rFonts w:asciiTheme="minorHAnsi" w:hAnsiTheme="minorHAnsi" w:cstheme="minorHAnsi"/>
          <w:b/>
          <w:sz w:val="18"/>
          <w:szCs w:val="18"/>
        </w:rPr>
        <w:t xml:space="preserve"> z  podziałem na zadania. </w:t>
      </w:r>
      <w:r w:rsidR="00E97D33" w:rsidRPr="006478A3">
        <w:rPr>
          <w:rFonts w:asciiTheme="minorHAnsi" w:hAnsiTheme="minorHAnsi" w:cstheme="minorHAnsi"/>
          <w:b/>
          <w:sz w:val="18"/>
          <w:szCs w:val="18"/>
        </w:rPr>
        <w:br/>
      </w:r>
    </w:p>
    <w:p w14:paraId="13D5DC23" w14:textId="500A7AE7" w:rsidR="003D6FF1" w:rsidRPr="006478A3" w:rsidRDefault="003D6FF1" w:rsidP="003D6FF1">
      <w:pPr>
        <w:rPr>
          <w:rFonts w:asciiTheme="minorHAnsi" w:hAnsiTheme="minorHAnsi" w:cstheme="minorHAnsi"/>
          <w:sz w:val="18"/>
          <w:szCs w:val="18"/>
        </w:rPr>
      </w:pPr>
    </w:p>
    <w:p w14:paraId="1A1500D2" w14:textId="77777777" w:rsidR="009461A5" w:rsidRPr="006478A3" w:rsidRDefault="009461A5" w:rsidP="00D345F3">
      <w:pPr>
        <w:rPr>
          <w:rFonts w:asciiTheme="minorHAnsi" w:hAnsiTheme="minorHAnsi" w:cstheme="minorHAnsi"/>
          <w:bCs/>
          <w:sz w:val="18"/>
          <w:szCs w:val="18"/>
        </w:rPr>
      </w:pPr>
    </w:p>
    <w:p w14:paraId="32CD2818" w14:textId="77777777" w:rsidR="009461A5" w:rsidRPr="006478A3" w:rsidRDefault="009461A5" w:rsidP="009461A5">
      <w:pPr>
        <w:jc w:val="both"/>
        <w:rPr>
          <w:rFonts w:asciiTheme="minorHAnsi" w:hAnsiTheme="minorHAnsi" w:cstheme="minorHAnsi"/>
          <w:bCs/>
          <w:spacing w:val="4"/>
          <w:sz w:val="18"/>
          <w:szCs w:val="18"/>
        </w:rPr>
      </w:pPr>
    </w:p>
    <w:p w14:paraId="0387F637" w14:textId="77777777" w:rsidR="009461A5" w:rsidRPr="006478A3" w:rsidRDefault="009461A5" w:rsidP="009461A5">
      <w:pPr>
        <w:pStyle w:val="Zwykytekst"/>
        <w:jc w:val="both"/>
        <w:rPr>
          <w:rFonts w:asciiTheme="minorHAnsi" w:hAnsiTheme="minorHAnsi" w:cstheme="minorHAnsi"/>
          <w:sz w:val="18"/>
          <w:szCs w:val="18"/>
        </w:rPr>
      </w:pPr>
      <w:r w:rsidRPr="006478A3">
        <w:rPr>
          <w:rFonts w:asciiTheme="minorHAnsi" w:hAnsiTheme="minorHAnsi" w:cstheme="minorHAnsi"/>
          <w:b/>
          <w:bCs/>
          <w:sz w:val="18"/>
          <w:szCs w:val="18"/>
        </w:rPr>
        <w:t>JA NIŻEJ PODPISANY</w:t>
      </w:r>
    </w:p>
    <w:p w14:paraId="11FD5920" w14:textId="77777777" w:rsidR="009461A5" w:rsidRPr="006478A3" w:rsidRDefault="009461A5" w:rsidP="009461A5">
      <w:pPr>
        <w:pStyle w:val="Zwykytekst"/>
        <w:jc w:val="both"/>
        <w:rPr>
          <w:rFonts w:asciiTheme="minorHAnsi" w:hAnsiTheme="minorHAnsi" w:cstheme="minorHAnsi"/>
          <w:sz w:val="18"/>
          <w:szCs w:val="18"/>
        </w:rPr>
      </w:pPr>
    </w:p>
    <w:p w14:paraId="3F50DC7E" w14:textId="77777777" w:rsidR="009461A5" w:rsidRPr="006478A3" w:rsidRDefault="009461A5" w:rsidP="009461A5">
      <w:pPr>
        <w:pStyle w:val="Zwykytekst"/>
        <w:jc w:val="center"/>
        <w:rPr>
          <w:rFonts w:asciiTheme="minorHAnsi" w:hAnsiTheme="minorHAnsi" w:cstheme="minorHAnsi"/>
          <w:sz w:val="18"/>
          <w:szCs w:val="18"/>
        </w:rPr>
      </w:pPr>
      <w:r w:rsidRPr="006478A3">
        <w:rPr>
          <w:rFonts w:asciiTheme="minorHAnsi" w:hAnsiTheme="minorHAnsi" w:cstheme="minorHAnsi"/>
          <w:sz w:val="18"/>
          <w:szCs w:val="18"/>
        </w:rPr>
        <w:t>...........................................................................................................................................................................................</w:t>
      </w:r>
    </w:p>
    <w:p w14:paraId="1C27ACA3" w14:textId="77777777" w:rsidR="009461A5" w:rsidRPr="006478A3" w:rsidRDefault="009461A5" w:rsidP="009461A5">
      <w:pPr>
        <w:pStyle w:val="Zwykytekst"/>
        <w:jc w:val="center"/>
        <w:rPr>
          <w:rFonts w:asciiTheme="minorHAnsi" w:hAnsiTheme="minorHAnsi" w:cstheme="minorHAnsi"/>
          <w:iCs/>
          <w:sz w:val="18"/>
          <w:szCs w:val="18"/>
        </w:rPr>
      </w:pPr>
      <w:r w:rsidRPr="006478A3">
        <w:rPr>
          <w:rFonts w:asciiTheme="minorHAnsi" w:hAnsiTheme="minorHAnsi" w:cstheme="minorHAnsi"/>
          <w:iCs/>
          <w:sz w:val="18"/>
          <w:szCs w:val="18"/>
        </w:rPr>
        <w:t>(imię i nazwisko osoby upoważnionej do reprezentowania Wykonawcy)</w:t>
      </w:r>
    </w:p>
    <w:p w14:paraId="39169B0B" w14:textId="77777777" w:rsidR="009461A5" w:rsidRPr="006478A3" w:rsidRDefault="009461A5" w:rsidP="009461A5">
      <w:pPr>
        <w:pStyle w:val="Zwykytekst"/>
        <w:jc w:val="both"/>
        <w:rPr>
          <w:rFonts w:asciiTheme="minorHAnsi" w:hAnsiTheme="minorHAnsi" w:cstheme="minorHAnsi"/>
          <w:sz w:val="18"/>
          <w:szCs w:val="18"/>
        </w:rPr>
      </w:pPr>
      <w:r w:rsidRPr="006478A3">
        <w:rPr>
          <w:rFonts w:asciiTheme="minorHAnsi" w:hAnsiTheme="minorHAnsi" w:cstheme="minorHAnsi"/>
          <w:sz w:val="18"/>
          <w:szCs w:val="18"/>
        </w:rPr>
        <w:t>działając w imieniu i na rzecz</w:t>
      </w:r>
    </w:p>
    <w:p w14:paraId="3346C6D2" w14:textId="77777777" w:rsidR="009461A5" w:rsidRPr="006478A3" w:rsidRDefault="009461A5" w:rsidP="009461A5">
      <w:pPr>
        <w:pStyle w:val="Zwykytekst"/>
        <w:jc w:val="both"/>
        <w:rPr>
          <w:rFonts w:asciiTheme="minorHAnsi" w:hAnsiTheme="minorHAnsi" w:cstheme="minorHAnsi"/>
          <w:sz w:val="18"/>
          <w:szCs w:val="18"/>
        </w:rPr>
      </w:pPr>
    </w:p>
    <w:p w14:paraId="3D462741" w14:textId="77777777" w:rsidR="009461A5" w:rsidRPr="006478A3" w:rsidRDefault="009461A5" w:rsidP="009461A5">
      <w:pPr>
        <w:pStyle w:val="Zwykytekst"/>
        <w:jc w:val="center"/>
        <w:rPr>
          <w:rFonts w:asciiTheme="minorHAnsi" w:hAnsiTheme="minorHAnsi" w:cstheme="minorHAnsi"/>
          <w:sz w:val="18"/>
          <w:szCs w:val="18"/>
        </w:rPr>
      </w:pPr>
      <w:r w:rsidRPr="006478A3">
        <w:rPr>
          <w:rFonts w:asciiTheme="minorHAnsi" w:hAnsiTheme="minorHAnsi" w:cstheme="minorHAnsi"/>
          <w:sz w:val="18"/>
          <w:szCs w:val="18"/>
        </w:rPr>
        <w:t>...........................................................................................................................................................................................</w:t>
      </w:r>
    </w:p>
    <w:p w14:paraId="475CAE99" w14:textId="77777777" w:rsidR="009461A5" w:rsidRPr="006478A3" w:rsidRDefault="009461A5" w:rsidP="009461A5">
      <w:pPr>
        <w:pStyle w:val="Zwykytekst"/>
        <w:jc w:val="center"/>
        <w:rPr>
          <w:rFonts w:asciiTheme="minorHAnsi" w:hAnsiTheme="minorHAnsi" w:cstheme="minorHAnsi"/>
          <w:iCs/>
          <w:sz w:val="18"/>
          <w:szCs w:val="18"/>
        </w:rPr>
      </w:pPr>
      <w:r w:rsidRPr="006478A3">
        <w:rPr>
          <w:rFonts w:asciiTheme="minorHAnsi" w:hAnsiTheme="minorHAnsi" w:cstheme="minorHAnsi"/>
          <w:iCs/>
          <w:sz w:val="18"/>
          <w:szCs w:val="18"/>
        </w:rPr>
        <w:t>(nazwa (firma) dokładny adres Wykonawców wspólnie ubiegających się o udzielenie zamówienia)</w:t>
      </w:r>
    </w:p>
    <w:p w14:paraId="49A2F015" w14:textId="77777777" w:rsidR="009461A5" w:rsidRPr="006478A3" w:rsidRDefault="009461A5" w:rsidP="009461A5">
      <w:pPr>
        <w:widowControl w:val="0"/>
        <w:tabs>
          <w:tab w:val="left" w:pos="0"/>
        </w:tabs>
        <w:jc w:val="both"/>
        <w:outlineLvl w:val="0"/>
        <w:rPr>
          <w:rFonts w:asciiTheme="minorHAnsi" w:hAnsiTheme="minorHAnsi" w:cstheme="minorHAnsi"/>
          <w:bCs/>
          <w:sz w:val="18"/>
          <w:szCs w:val="18"/>
        </w:rPr>
      </w:pPr>
    </w:p>
    <w:p w14:paraId="0AE140EE" w14:textId="77777777" w:rsidR="009461A5" w:rsidRPr="006478A3" w:rsidRDefault="009461A5" w:rsidP="009461A5">
      <w:pPr>
        <w:jc w:val="both"/>
        <w:rPr>
          <w:rFonts w:asciiTheme="minorHAnsi" w:hAnsiTheme="minorHAnsi" w:cstheme="minorHAnsi"/>
          <w:bCs/>
          <w:sz w:val="18"/>
          <w:szCs w:val="18"/>
        </w:rPr>
      </w:pPr>
    </w:p>
    <w:p w14:paraId="7E84A221" w14:textId="77777777" w:rsidR="009461A5" w:rsidRPr="006478A3" w:rsidRDefault="009461A5" w:rsidP="009461A5">
      <w:pPr>
        <w:spacing w:line="269" w:lineRule="auto"/>
        <w:jc w:val="both"/>
        <w:rPr>
          <w:rFonts w:asciiTheme="minorHAnsi" w:hAnsiTheme="minorHAnsi" w:cstheme="minorHAnsi"/>
          <w:sz w:val="18"/>
          <w:szCs w:val="18"/>
        </w:rPr>
      </w:pPr>
      <w:r w:rsidRPr="006478A3">
        <w:rPr>
          <w:rFonts w:asciiTheme="minorHAnsi" w:hAnsiTheme="minorHAnsi" w:cstheme="minorHAnsi"/>
          <w:sz w:val="18"/>
          <w:szCs w:val="18"/>
        </w:rPr>
        <w:t>OŚWIADCZAM, że następujące roboty/usługi/dostawy* wykonają poszczególni Wykonawcy wspólnie ubiegających się o udzielenie zamówienia:</w:t>
      </w:r>
    </w:p>
    <w:p w14:paraId="414CCA9E" w14:textId="77777777" w:rsidR="009461A5" w:rsidRPr="006478A3" w:rsidRDefault="009461A5" w:rsidP="009461A5">
      <w:pPr>
        <w:spacing w:line="269" w:lineRule="auto"/>
        <w:jc w:val="both"/>
        <w:rPr>
          <w:rFonts w:asciiTheme="minorHAnsi" w:hAnsiTheme="minorHAnsi" w:cstheme="minorHAnsi"/>
          <w:sz w:val="18"/>
          <w:szCs w:val="18"/>
        </w:rPr>
      </w:pPr>
    </w:p>
    <w:p w14:paraId="3A05E857" w14:textId="77777777" w:rsidR="009461A5" w:rsidRPr="006478A3" w:rsidRDefault="009461A5" w:rsidP="009461A5">
      <w:pPr>
        <w:spacing w:line="269" w:lineRule="auto"/>
        <w:jc w:val="both"/>
        <w:rPr>
          <w:rFonts w:asciiTheme="minorHAnsi" w:hAnsiTheme="minorHAnsi" w:cstheme="minorHAnsi"/>
          <w:sz w:val="18"/>
          <w:szCs w:val="18"/>
        </w:rPr>
      </w:pPr>
      <w:r w:rsidRPr="006478A3">
        <w:rPr>
          <w:rFonts w:asciiTheme="minorHAnsi" w:hAnsiTheme="minorHAnsi" w:cstheme="minorHAnsi"/>
          <w:sz w:val="18"/>
          <w:szCs w:val="18"/>
        </w:rPr>
        <w:t>WYKONAWCA ( nazwa ): ............................................., wykona: ..................................**</w:t>
      </w:r>
    </w:p>
    <w:p w14:paraId="0FAF1C63" w14:textId="77777777" w:rsidR="009461A5" w:rsidRPr="006478A3" w:rsidRDefault="009461A5" w:rsidP="009461A5">
      <w:pPr>
        <w:jc w:val="right"/>
        <w:rPr>
          <w:rFonts w:asciiTheme="minorHAnsi" w:hAnsiTheme="minorHAnsi" w:cstheme="minorHAnsi"/>
          <w:sz w:val="18"/>
          <w:szCs w:val="18"/>
        </w:rPr>
      </w:pPr>
    </w:p>
    <w:p w14:paraId="4BE0C014" w14:textId="77777777" w:rsidR="009461A5" w:rsidRPr="006478A3" w:rsidRDefault="009461A5" w:rsidP="009461A5">
      <w:pPr>
        <w:spacing w:line="269" w:lineRule="auto"/>
        <w:jc w:val="both"/>
        <w:rPr>
          <w:rFonts w:asciiTheme="minorHAnsi" w:hAnsiTheme="minorHAnsi" w:cstheme="minorHAnsi"/>
          <w:sz w:val="18"/>
          <w:szCs w:val="18"/>
        </w:rPr>
      </w:pPr>
      <w:r w:rsidRPr="006478A3">
        <w:rPr>
          <w:rFonts w:asciiTheme="minorHAnsi" w:hAnsiTheme="minorHAnsi" w:cstheme="minorHAnsi"/>
          <w:sz w:val="18"/>
          <w:szCs w:val="18"/>
        </w:rPr>
        <w:t>WYKONAWCA ( nazwa ): ............................................., wykona: ..................................**</w:t>
      </w:r>
    </w:p>
    <w:p w14:paraId="0835AF5D" w14:textId="77777777" w:rsidR="009461A5" w:rsidRPr="006478A3" w:rsidRDefault="009461A5" w:rsidP="009461A5">
      <w:pPr>
        <w:jc w:val="right"/>
        <w:rPr>
          <w:rFonts w:asciiTheme="minorHAnsi" w:hAnsiTheme="minorHAnsi" w:cstheme="minorHAnsi"/>
          <w:sz w:val="18"/>
          <w:szCs w:val="18"/>
        </w:rPr>
      </w:pPr>
    </w:p>
    <w:p w14:paraId="0E952C13" w14:textId="77777777" w:rsidR="009461A5" w:rsidRPr="006478A3" w:rsidRDefault="009461A5" w:rsidP="009461A5">
      <w:pPr>
        <w:jc w:val="right"/>
        <w:rPr>
          <w:rFonts w:asciiTheme="minorHAnsi" w:hAnsiTheme="minorHAnsi" w:cstheme="minorHAnsi"/>
          <w:sz w:val="18"/>
          <w:szCs w:val="18"/>
        </w:rPr>
      </w:pPr>
    </w:p>
    <w:p w14:paraId="0BC88B9A" w14:textId="77777777" w:rsidR="009461A5" w:rsidRPr="006478A3" w:rsidRDefault="009461A5" w:rsidP="009461A5">
      <w:pPr>
        <w:jc w:val="right"/>
        <w:rPr>
          <w:rFonts w:asciiTheme="minorHAnsi" w:hAnsiTheme="minorHAnsi" w:cstheme="minorHAnsi"/>
          <w:sz w:val="18"/>
          <w:szCs w:val="18"/>
        </w:rPr>
      </w:pPr>
    </w:p>
    <w:p w14:paraId="27A05D5A" w14:textId="77777777" w:rsidR="009461A5" w:rsidRPr="006478A3" w:rsidRDefault="009461A5" w:rsidP="009461A5">
      <w:pPr>
        <w:rPr>
          <w:rFonts w:asciiTheme="minorHAnsi" w:hAnsiTheme="minorHAnsi" w:cstheme="minorHAnsi"/>
          <w:sz w:val="18"/>
          <w:szCs w:val="18"/>
        </w:rPr>
      </w:pPr>
      <w:r w:rsidRPr="006478A3">
        <w:rPr>
          <w:rFonts w:asciiTheme="minorHAnsi" w:hAnsiTheme="minorHAnsi" w:cstheme="minorHAnsi"/>
          <w:sz w:val="18"/>
          <w:szCs w:val="18"/>
        </w:rPr>
        <w:t>* niepotrzebne skreślić</w:t>
      </w:r>
    </w:p>
    <w:p w14:paraId="4E2A0755" w14:textId="77777777" w:rsidR="009461A5" w:rsidRPr="006478A3" w:rsidRDefault="009461A5" w:rsidP="009461A5">
      <w:pPr>
        <w:rPr>
          <w:rFonts w:asciiTheme="minorHAnsi" w:hAnsiTheme="minorHAnsi" w:cstheme="minorHAnsi"/>
          <w:sz w:val="18"/>
          <w:szCs w:val="18"/>
        </w:rPr>
      </w:pPr>
      <w:r w:rsidRPr="006478A3">
        <w:rPr>
          <w:rFonts w:asciiTheme="minorHAnsi" w:hAnsiTheme="minorHAnsi" w:cstheme="minorHAnsi"/>
          <w:sz w:val="18"/>
          <w:szCs w:val="18"/>
        </w:rPr>
        <w:t>** należy dostosować do ilości Wykonawców w Konsorcjum</w:t>
      </w:r>
    </w:p>
    <w:p w14:paraId="3D682637" w14:textId="77777777" w:rsidR="009461A5" w:rsidRPr="006478A3" w:rsidRDefault="009461A5" w:rsidP="009461A5">
      <w:pPr>
        <w:jc w:val="right"/>
        <w:rPr>
          <w:rFonts w:asciiTheme="minorHAnsi" w:hAnsiTheme="minorHAnsi" w:cstheme="minorHAnsi"/>
          <w:sz w:val="18"/>
          <w:szCs w:val="18"/>
        </w:rPr>
      </w:pPr>
    </w:p>
    <w:p w14:paraId="5F8ED9C1" w14:textId="77777777" w:rsidR="009461A5" w:rsidRPr="006478A3" w:rsidRDefault="009461A5" w:rsidP="009461A5">
      <w:pPr>
        <w:jc w:val="right"/>
        <w:rPr>
          <w:rFonts w:asciiTheme="minorHAnsi" w:hAnsiTheme="minorHAnsi" w:cstheme="minorHAnsi"/>
          <w:sz w:val="18"/>
          <w:szCs w:val="18"/>
        </w:rPr>
      </w:pPr>
    </w:p>
    <w:p w14:paraId="0644AFC9" w14:textId="77777777" w:rsidR="009461A5" w:rsidRPr="006478A3" w:rsidRDefault="009461A5" w:rsidP="009461A5">
      <w:pPr>
        <w:jc w:val="right"/>
        <w:rPr>
          <w:rFonts w:asciiTheme="minorHAnsi" w:hAnsiTheme="minorHAnsi" w:cstheme="minorHAnsi"/>
          <w:sz w:val="18"/>
          <w:szCs w:val="18"/>
        </w:rPr>
      </w:pPr>
    </w:p>
    <w:p w14:paraId="1418705D" w14:textId="77777777" w:rsidR="009461A5" w:rsidRPr="006478A3" w:rsidRDefault="009461A5" w:rsidP="009461A5">
      <w:pPr>
        <w:jc w:val="right"/>
        <w:rPr>
          <w:rFonts w:asciiTheme="minorHAnsi" w:hAnsiTheme="minorHAnsi" w:cstheme="minorHAnsi"/>
          <w:sz w:val="18"/>
          <w:szCs w:val="18"/>
        </w:rPr>
      </w:pPr>
    </w:p>
    <w:p w14:paraId="089B580F" w14:textId="77777777" w:rsidR="009461A5" w:rsidRPr="006478A3" w:rsidRDefault="009461A5" w:rsidP="009461A5">
      <w:pPr>
        <w:jc w:val="right"/>
        <w:rPr>
          <w:rFonts w:asciiTheme="minorHAnsi" w:hAnsiTheme="minorHAnsi" w:cstheme="minorHAnsi"/>
          <w:sz w:val="18"/>
          <w:szCs w:val="18"/>
        </w:rPr>
      </w:pPr>
    </w:p>
    <w:p w14:paraId="4A8DFABC" w14:textId="77777777" w:rsidR="009461A5" w:rsidRPr="006478A3" w:rsidRDefault="009461A5" w:rsidP="009461A5">
      <w:pPr>
        <w:jc w:val="right"/>
        <w:rPr>
          <w:rFonts w:asciiTheme="minorHAnsi" w:hAnsiTheme="minorHAnsi" w:cstheme="minorHAnsi"/>
          <w:sz w:val="18"/>
          <w:szCs w:val="18"/>
        </w:rPr>
      </w:pPr>
    </w:p>
    <w:p w14:paraId="43D8DC7B" w14:textId="77777777" w:rsidR="009461A5" w:rsidRPr="006478A3" w:rsidRDefault="009461A5" w:rsidP="009461A5">
      <w:pPr>
        <w:jc w:val="right"/>
        <w:rPr>
          <w:rFonts w:asciiTheme="minorHAnsi" w:hAnsiTheme="minorHAnsi" w:cstheme="minorHAnsi"/>
          <w:sz w:val="18"/>
          <w:szCs w:val="18"/>
        </w:rPr>
      </w:pPr>
    </w:p>
    <w:p w14:paraId="718F40E2" w14:textId="77777777" w:rsidR="009461A5" w:rsidRPr="006478A3" w:rsidRDefault="009461A5" w:rsidP="009461A5">
      <w:pPr>
        <w:ind w:left="360"/>
        <w:jc w:val="right"/>
        <w:rPr>
          <w:rFonts w:asciiTheme="minorHAnsi" w:hAnsiTheme="minorHAnsi" w:cstheme="minorHAnsi"/>
          <w:sz w:val="18"/>
          <w:szCs w:val="18"/>
        </w:rPr>
      </w:pPr>
    </w:p>
    <w:p w14:paraId="1FB91504" w14:textId="77777777" w:rsidR="009461A5" w:rsidRPr="006478A3" w:rsidRDefault="009461A5" w:rsidP="00A451AB">
      <w:pPr>
        <w:jc w:val="right"/>
        <w:rPr>
          <w:rFonts w:asciiTheme="minorHAnsi" w:hAnsiTheme="minorHAnsi" w:cstheme="minorHAnsi"/>
          <w:sz w:val="18"/>
          <w:szCs w:val="18"/>
        </w:rPr>
      </w:pPr>
    </w:p>
    <w:p w14:paraId="1A67F81F" w14:textId="77777777" w:rsidR="009461A5" w:rsidRPr="006478A3" w:rsidRDefault="009461A5" w:rsidP="00A451AB">
      <w:pPr>
        <w:jc w:val="right"/>
        <w:rPr>
          <w:rFonts w:asciiTheme="minorHAnsi" w:hAnsiTheme="minorHAnsi" w:cstheme="minorHAnsi"/>
          <w:sz w:val="18"/>
          <w:szCs w:val="18"/>
        </w:rPr>
      </w:pPr>
    </w:p>
    <w:p w14:paraId="21A6838C" w14:textId="77777777" w:rsidR="009461A5" w:rsidRPr="006478A3" w:rsidRDefault="009461A5" w:rsidP="00A451AB">
      <w:pPr>
        <w:jc w:val="right"/>
        <w:rPr>
          <w:rFonts w:asciiTheme="minorHAnsi" w:hAnsiTheme="minorHAnsi" w:cstheme="minorHAnsi"/>
          <w:sz w:val="18"/>
          <w:szCs w:val="18"/>
        </w:rPr>
      </w:pPr>
    </w:p>
    <w:p w14:paraId="0C1153E0" w14:textId="77777777" w:rsidR="009461A5" w:rsidRPr="006478A3" w:rsidRDefault="009461A5" w:rsidP="00A451AB">
      <w:pPr>
        <w:jc w:val="right"/>
        <w:rPr>
          <w:rFonts w:asciiTheme="minorHAnsi" w:hAnsiTheme="minorHAnsi" w:cstheme="minorHAnsi"/>
          <w:sz w:val="18"/>
          <w:szCs w:val="18"/>
        </w:rPr>
      </w:pPr>
    </w:p>
    <w:p w14:paraId="0FCB6CD4" w14:textId="77777777" w:rsidR="009461A5" w:rsidRPr="006478A3" w:rsidRDefault="009461A5" w:rsidP="00A451AB">
      <w:pPr>
        <w:jc w:val="right"/>
        <w:rPr>
          <w:rFonts w:asciiTheme="minorHAnsi" w:hAnsiTheme="minorHAnsi" w:cstheme="minorHAnsi"/>
          <w:sz w:val="18"/>
          <w:szCs w:val="18"/>
        </w:rPr>
      </w:pPr>
    </w:p>
    <w:p w14:paraId="0A1ABA31" w14:textId="77777777" w:rsidR="009461A5" w:rsidRPr="006478A3" w:rsidRDefault="009461A5" w:rsidP="00A451AB">
      <w:pPr>
        <w:jc w:val="right"/>
        <w:rPr>
          <w:rFonts w:asciiTheme="minorHAnsi" w:hAnsiTheme="minorHAnsi" w:cstheme="minorHAnsi"/>
          <w:sz w:val="18"/>
          <w:szCs w:val="18"/>
        </w:rPr>
      </w:pPr>
    </w:p>
    <w:p w14:paraId="3E658D9E" w14:textId="77777777" w:rsidR="009461A5" w:rsidRPr="006478A3" w:rsidRDefault="009461A5" w:rsidP="00A451AB">
      <w:pPr>
        <w:jc w:val="right"/>
        <w:rPr>
          <w:rFonts w:asciiTheme="minorHAnsi" w:hAnsiTheme="minorHAnsi" w:cstheme="minorHAnsi"/>
          <w:sz w:val="18"/>
          <w:szCs w:val="18"/>
        </w:rPr>
      </w:pPr>
    </w:p>
    <w:p w14:paraId="58F6B97E" w14:textId="77777777" w:rsidR="009461A5" w:rsidRPr="006478A3" w:rsidRDefault="009461A5" w:rsidP="00A451AB">
      <w:pPr>
        <w:jc w:val="right"/>
        <w:rPr>
          <w:rFonts w:asciiTheme="minorHAnsi" w:hAnsiTheme="minorHAnsi" w:cstheme="minorHAnsi"/>
          <w:sz w:val="18"/>
          <w:szCs w:val="18"/>
        </w:rPr>
      </w:pPr>
    </w:p>
    <w:p w14:paraId="0C37017A" w14:textId="77777777" w:rsidR="009461A5" w:rsidRPr="006478A3" w:rsidRDefault="009461A5" w:rsidP="00A451AB">
      <w:pPr>
        <w:jc w:val="right"/>
        <w:rPr>
          <w:rFonts w:asciiTheme="minorHAnsi" w:hAnsiTheme="minorHAnsi" w:cstheme="minorHAnsi"/>
          <w:sz w:val="18"/>
          <w:szCs w:val="18"/>
        </w:rPr>
      </w:pPr>
    </w:p>
    <w:p w14:paraId="35404B9C" w14:textId="77777777" w:rsidR="009461A5" w:rsidRPr="006478A3" w:rsidRDefault="009461A5" w:rsidP="00A451AB">
      <w:pPr>
        <w:jc w:val="right"/>
        <w:rPr>
          <w:rFonts w:asciiTheme="minorHAnsi" w:hAnsiTheme="minorHAnsi" w:cstheme="minorHAnsi"/>
          <w:sz w:val="18"/>
          <w:szCs w:val="18"/>
        </w:rPr>
      </w:pPr>
    </w:p>
    <w:p w14:paraId="7EA1728A" w14:textId="77777777" w:rsidR="009461A5" w:rsidRPr="006478A3" w:rsidRDefault="009461A5" w:rsidP="00A451AB">
      <w:pPr>
        <w:jc w:val="right"/>
        <w:rPr>
          <w:rFonts w:asciiTheme="minorHAnsi" w:hAnsiTheme="minorHAnsi" w:cstheme="minorHAnsi"/>
          <w:sz w:val="18"/>
          <w:szCs w:val="18"/>
        </w:rPr>
      </w:pPr>
    </w:p>
    <w:p w14:paraId="6264D7EE" w14:textId="77777777" w:rsidR="00E82002" w:rsidRPr="006478A3" w:rsidRDefault="00E82002" w:rsidP="00A451AB">
      <w:pPr>
        <w:jc w:val="right"/>
        <w:rPr>
          <w:rFonts w:asciiTheme="minorHAnsi" w:hAnsiTheme="minorHAnsi" w:cstheme="minorHAnsi"/>
          <w:sz w:val="18"/>
          <w:szCs w:val="18"/>
        </w:rPr>
      </w:pPr>
    </w:p>
    <w:p w14:paraId="4F45FB78" w14:textId="77777777" w:rsidR="00E82002" w:rsidRPr="006478A3" w:rsidRDefault="00E82002" w:rsidP="00A451AB">
      <w:pPr>
        <w:jc w:val="right"/>
        <w:rPr>
          <w:rFonts w:asciiTheme="minorHAnsi" w:hAnsiTheme="minorHAnsi" w:cstheme="minorHAnsi"/>
          <w:sz w:val="18"/>
          <w:szCs w:val="18"/>
        </w:rPr>
      </w:pPr>
    </w:p>
    <w:p w14:paraId="34DCB742" w14:textId="77777777" w:rsidR="00E82002" w:rsidRPr="006478A3" w:rsidRDefault="00E82002" w:rsidP="00A451AB">
      <w:pPr>
        <w:jc w:val="right"/>
        <w:rPr>
          <w:rFonts w:asciiTheme="minorHAnsi" w:hAnsiTheme="minorHAnsi" w:cstheme="minorHAnsi"/>
          <w:sz w:val="18"/>
          <w:szCs w:val="18"/>
        </w:rPr>
      </w:pPr>
    </w:p>
    <w:p w14:paraId="4DF511D7" w14:textId="77777777" w:rsidR="00E82002" w:rsidRPr="006478A3" w:rsidRDefault="00E82002" w:rsidP="00A451AB">
      <w:pPr>
        <w:jc w:val="right"/>
        <w:rPr>
          <w:rFonts w:asciiTheme="minorHAnsi" w:hAnsiTheme="minorHAnsi" w:cstheme="minorHAnsi"/>
          <w:sz w:val="18"/>
          <w:szCs w:val="18"/>
        </w:rPr>
      </w:pPr>
    </w:p>
    <w:p w14:paraId="3DAE6263" w14:textId="77777777" w:rsidR="003D6FF1" w:rsidRPr="006478A3" w:rsidRDefault="003D6FF1" w:rsidP="00A451AB">
      <w:pPr>
        <w:jc w:val="right"/>
        <w:rPr>
          <w:rFonts w:asciiTheme="minorHAnsi" w:hAnsiTheme="minorHAnsi" w:cstheme="minorHAnsi"/>
          <w:sz w:val="18"/>
          <w:szCs w:val="18"/>
        </w:rPr>
      </w:pPr>
    </w:p>
    <w:p w14:paraId="5700FD78" w14:textId="77777777" w:rsidR="003D6FF1" w:rsidRPr="006478A3" w:rsidRDefault="003D6FF1" w:rsidP="00A451AB">
      <w:pPr>
        <w:jc w:val="right"/>
        <w:rPr>
          <w:rFonts w:asciiTheme="minorHAnsi" w:hAnsiTheme="minorHAnsi" w:cstheme="minorHAnsi"/>
          <w:sz w:val="18"/>
          <w:szCs w:val="18"/>
        </w:rPr>
      </w:pPr>
    </w:p>
    <w:p w14:paraId="5789CDF8" w14:textId="77777777" w:rsidR="003D6FF1" w:rsidRPr="006478A3" w:rsidRDefault="003D6FF1" w:rsidP="00A451AB">
      <w:pPr>
        <w:jc w:val="right"/>
        <w:rPr>
          <w:rFonts w:asciiTheme="minorHAnsi" w:hAnsiTheme="minorHAnsi" w:cstheme="minorHAnsi"/>
          <w:sz w:val="18"/>
          <w:szCs w:val="18"/>
        </w:rPr>
      </w:pPr>
    </w:p>
    <w:p w14:paraId="12B4144B" w14:textId="77777777" w:rsidR="009461A5" w:rsidRPr="006478A3" w:rsidRDefault="009461A5" w:rsidP="00A451AB">
      <w:pPr>
        <w:jc w:val="right"/>
        <w:rPr>
          <w:rFonts w:asciiTheme="minorHAnsi" w:hAnsiTheme="minorHAnsi" w:cstheme="minorHAnsi"/>
          <w:sz w:val="18"/>
          <w:szCs w:val="18"/>
        </w:rPr>
      </w:pPr>
    </w:p>
    <w:p w14:paraId="217B33FA" w14:textId="77777777" w:rsidR="009461A5" w:rsidRPr="006478A3" w:rsidRDefault="009461A5" w:rsidP="00A451AB">
      <w:pPr>
        <w:jc w:val="right"/>
        <w:rPr>
          <w:rFonts w:asciiTheme="minorHAnsi" w:hAnsiTheme="minorHAnsi" w:cstheme="minorHAnsi"/>
          <w:sz w:val="18"/>
          <w:szCs w:val="18"/>
        </w:rPr>
      </w:pPr>
    </w:p>
    <w:p w14:paraId="38B30ACB" w14:textId="3112A0C2" w:rsidR="00A451AB" w:rsidRPr="006478A3" w:rsidRDefault="00A451AB" w:rsidP="00A451AB">
      <w:pPr>
        <w:jc w:val="right"/>
        <w:rPr>
          <w:rFonts w:asciiTheme="minorHAnsi" w:hAnsiTheme="minorHAnsi" w:cstheme="minorHAnsi"/>
          <w:sz w:val="18"/>
          <w:szCs w:val="18"/>
        </w:rPr>
      </w:pPr>
      <w:r w:rsidRPr="006478A3">
        <w:rPr>
          <w:rFonts w:asciiTheme="minorHAnsi" w:hAnsiTheme="minorHAnsi" w:cstheme="minorHAnsi"/>
          <w:sz w:val="18"/>
          <w:szCs w:val="18"/>
        </w:rPr>
        <w:t xml:space="preserve">Załącznik nr </w:t>
      </w:r>
      <w:r w:rsidR="00915ADB" w:rsidRPr="006478A3">
        <w:rPr>
          <w:rFonts w:asciiTheme="minorHAnsi" w:hAnsiTheme="minorHAnsi" w:cstheme="minorHAnsi"/>
          <w:sz w:val="18"/>
          <w:szCs w:val="18"/>
        </w:rPr>
        <w:t>5</w:t>
      </w:r>
    </w:p>
    <w:p w14:paraId="47B1EE41" w14:textId="77777777" w:rsidR="00A451AB" w:rsidRPr="006478A3" w:rsidRDefault="00A451AB" w:rsidP="00A451AB">
      <w:pPr>
        <w:jc w:val="right"/>
        <w:rPr>
          <w:rFonts w:asciiTheme="minorHAnsi" w:hAnsiTheme="minorHAnsi" w:cstheme="minorHAnsi"/>
          <w:sz w:val="18"/>
          <w:szCs w:val="18"/>
        </w:rPr>
      </w:pPr>
    </w:p>
    <w:p w14:paraId="39FBC6CF" w14:textId="77777777" w:rsidR="00C13D2F" w:rsidRPr="006478A3" w:rsidRDefault="00C13D2F" w:rsidP="00C13D2F">
      <w:pPr>
        <w:jc w:val="center"/>
        <w:rPr>
          <w:rFonts w:asciiTheme="minorHAnsi" w:hAnsiTheme="minorHAnsi" w:cstheme="minorHAnsi"/>
          <w:sz w:val="18"/>
          <w:szCs w:val="18"/>
        </w:rPr>
      </w:pPr>
      <w:r w:rsidRPr="006478A3">
        <w:rPr>
          <w:rFonts w:asciiTheme="minorHAnsi" w:hAnsiTheme="minorHAnsi" w:cstheme="minorHAnsi"/>
          <w:sz w:val="18"/>
          <w:szCs w:val="18"/>
        </w:rPr>
        <w:t>UMOWA  NR …………………..</w:t>
      </w:r>
    </w:p>
    <w:p w14:paraId="0B06CDCB" w14:textId="77777777" w:rsidR="00C13D2F" w:rsidRPr="006478A3" w:rsidRDefault="00C13D2F" w:rsidP="00C13D2F">
      <w:pPr>
        <w:jc w:val="center"/>
        <w:rPr>
          <w:rFonts w:asciiTheme="minorHAnsi" w:hAnsiTheme="minorHAnsi" w:cstheme="minorHAnsi"/>
          <w:sz w:val="18"/>
          <w:szCs w:val="18"/>
        </w:rPr>
      </w:pPr>
      <w:r w:rsidRPr="006478A3">
        <w:rPr>
          <w:rFonts w:asciiTheme="minorHAnsi" w:hAnsiTheme="minorHAnsi" w:cstheme="minorHAnsi"/>
          <w:sz w:val="18"/>
          <w:szCs w:val="18"/>
        </w:rPr>
        <w:t>DLA ZADANIA NR ……………………</w:t>
      </w:r>
    </w:p>
    <w:p w14:paraId="1F118904" w14:textId="77777777" w:rsidR="00C13D2F" w:rsidRPr="006478A3" w:rsidRDefault="00C13D2F" w:rsidP="00C13D2F">
      <w:pPr>
        <w:spacing w:before="120"/>
        <w:jc w:val="center"/>
        <w:rPr>
          <w:rFonts w:asciiTheme="minorHAnsi" w:hAnsiTheme="minorHAnsi" w:cstheme="minorHAnsi"/>
          <w:sz w:val="18"/>
          <w:szCs w:val="18"/>
        </w:rPr>
      </w:pPr>
      <w:r w:rsidRPr="006478A3">
        <w:rPr>
          <w:rFonts w:asciiTheme="minorHAnsi" w:hAnsiTheme="minorHAnsi" w:cstheme="minorHAnsi"/>
          <w:sz w:val="18"/>
          <w:szCs w:val="18"/>
        </w:rPr>
        <w:t>*nie potrzebne skreślić</w:t>
      </w:r>
    </w:p>
    <w:p w14:paraId="7EC20EA1" w14:textId="77777777" w:rsidR="00C13D2F" w:rsidRPr="006478A3" w:rsidRDefault="00C13D2F" w:rsidP="00C13D2F">
      <w:pPr>
        <w:ind w:left="360" w:hanging="360"/>
        <w:jc w:val="center"/>
        <w:rPr>
          <w:rFonts w:asciiTheme="minorHAnsi" w:hAnsiTheme="minorHAnsi" w:cstheme="minorHAnsi"/>
          <w:sz w:val="18"/>
          <w:szCs w:val="18"/>
        </w:rPr>
      </w:pPr>
      <w:r w:rsidRPr="006478A3">
        <w:rPr>
          <w:rFonts w:asciiTheme="minorHAnsi" w:hAnsiTheme="minorHAnsi" w:cstheme="minorHAnsi"/>
          <w:sz w:val="18"/>
          <w:szCs w:val="18"/>
        </w:rPr>
        <w:t xml:space="preserve">na </w:t>
      </w:r>
    </w:p>
    <w:p w14:paraId="5277C650" w14:textId="77777777" w:rsidR="00E97D33" w:rsidRPr="006478A3" w:rsidRDefault="00E97D33" w:rsidP="00E97D33">
      <w:pPr>
        <w:jc w:val="center"/>
        <w:rPr>
          <w:rFonts w:asciiTheme="minorHAnsi" w:hAnsiTheme="minorHAnsi" w:cstheme="minorHAnsi"/>
          <w:b/>
          <w:sz w:val="18"/>
          <w:szCs w:val="18"/>
        </w:rPr>
      </w:pPr>
      <w:r w:rsidRPr="006478A3">
        <w:rPr>
          <w:rFonts w:asciiTheme="minorHAnsi" w:hAnsiTheme="minorHAnsi" w:cstheme="minorHAnsi"/>
          <w:b/>
          <w:sz w:val="18"/>
          <w:szCs w:val="18"/>
        </w:rPr>
        <w:t xml:space="preserve">Sukcesywna dostawa produktów spożywczych dla potrzeb </w:t>
      </w:r>
      <w:r w:rsidRPr="006478A3">
        <w:rPr>
          <w:rFonts w:asciiTheme="minorHAnsi" w:hAnsiTheme="minorHAnsi" w:cstheme="minorHAnsi"/>
          <w:b/>
          <w:sz w:val="18"/>
          <w:szCs w:val="18"/>
          <w:shd w:val="clear" w:color="auto" w:fill="FFFFFF"/>
        </w:rPr>
        <w:t>Szermierczej Sportowej Szkoły Podstawowej  nr 85</w:t>
      </w:r>
      <w:r w:rsidRPr="006478A3">
        <w:rPr>
          <w:rFonts w:asciiTheme="minorHAnsi" w:hAnsiTheme="minorHAnsi" w:cstheme="minorHAnsi"/>
          <w:b/>
          <w:sz w:val="18"/>
          <w:szCs w:val="18"/>
          <w:shd w:val="clear" w:color="auto" w:fill="FFFFFF"/>
        </w:rPr>
        <w:br/>
        <w:t xml:space="preserve">im. prof. Mariana Suskiego, </w:t>
      </w:r>
      <w:r w:rsidRPr="006478A3">
        <w:rPr>
          <w:rFonts w:asciiTheme="minorHAnsi" w:hAnsiTheme="minorHAnsi" w:cstheme="minorHAnsi"/>
          <w:b/>
          <w:sz w:val="18"/>
          <w:szCs w:val="18"/>
        </w:rPr>
        <w:t xml:space="preserve"> z  podziałem na zadania. </w:t>
      </w:r>
      <w:r w:rsidRPr="006478A3">
        <w:rPr>
          <w:rFonts w:asciiTheme="minorHAnsi" w:hAnsiTheme="minorHAnsi" w:cstheme="minorHAnsi"/>
          <w:b/>
          <w:sz w:val="18"/>
          <w:szCs w:val="18"/>
        </w:rPr>
        <w:br/>
      </w:r>
    </w:p>
    <w:p w14:paraId="7AA96BEB" w14:textId="75622D7B" w:rsidR="003B427D" w:rsidRPr="006478A3" w:rsidRDefault="003B427D" w:rsidP="00C13D2F">
      <w:pPr>
        <w:pStyle w:val="Tytu"/>
        <w:jc w:val="both"/>
        <w:rPr>
          <w:rFonts w:asciiTheme="minorHAnsi" w:hAnsiTheme="minorHAnsi" w:cstheme="minorHAnsi"/>
          <w:sz w:val="18"/>
          <w:szCs w:val="18"/>
        </w:rPr>
      </w:pPr>
    </w:p>
    <w:p w14:paraId="35E923B4" w14:textId="572D29CC" w:rsidR="00C13D2F" w:rsidRPr="006478A3" w:rsidRDefault="00C13D2F" w:rsidP="00C13D2F">
      <w:pPr>
        <w:pStyle w:val="Tytu"/>
        <w:jc w:val="both"/>
        <w:rPr>
          <w:rFonts w:asciiTheme="minorHAnsi" w:hAnsiTheme="minorHAnsi" w:cstheme="minorHAnsi"/>
          <w:b/>
          <w:sz w:val="18"/>
          <w:szCs w:val="18"/>
        </w:rPr>
      </w:pPr>
      <w:r w:rsidRPr="006478A3">
        <w:rPr>
          <w:rFonts w:asciiTheme="minorHAnsi" w:hAnsiTheme="minorHAnsi" w:cstheme="minorHAnsi"/>
          <w:sz w:val="18"/>
          <w:szCs w:val="18"/>
        </w:rPr>
        <w:t>Zawarta w dniu ………………………….. roku we Wrocławiu pomiędzy:</w:t>
      </w:r>
    </w:p>
    <w:p w14:paraId="4C0B7C25" w14:textId="7AC1C38F" w:rsidR="00C13D2F" w:rsidRPr="006478A3" w:rsidRDefault="00C13D2F" w:rsidP="00C13D2F">
      <w:pPr>
        <w:jc w:val="both"/>
        <w:rPr>
          <w:rFonts w:asciiTheme="minorHAnsi" w:hAnsiTheme="minorHAnsi" w:cstheme="minorHAnsi"/>
          <w:sz w:val="18"/>
          <w:szCs w:val="18"/>
        </w:rPr>
      </w:pPr>
      <w:r w:rsidRPr="006478A3">
        <w:rPr>
          <w:rFonts w:asciiTheme="minorHAnsi" w:hAnsiTheme="minorHAnsi" w:cstheme="minorHAnsi"/>
          <w:bCs/>
          <w:sz w:val="18"/>
          <w:szCs w:val="18"/>
        </w:rPr>
        <w:t>Gminą Wrocław –pl. Nowy Targ 1-8, 50-141 Wr</w:t>
      </w:r>
      <w:r w:rsidR="002A6E49" w:rsidRPr="006478A3">
        <w:rPr>
          <w:rFonts w:asciiTheme="minorHAnsi" w:hAnsiTheme="minorHAnsi" w:cstheme="minorHAnsi"/>
          <w:bCs/>
          <w:sz w:val="18"/>
          <w:szCs w:val="18"/>
        </w:rPr>
        <w:t xml:space="preserve">ocław, NIP 8971383551, Szermierczą Sportową Szkołą Podstawową nr 85 im. prof. Mariana Suskiego, </w:t>
      </w:r>
      <w:proofErr w:type="spellStart"/>
      <w:r w:rsidR="002A6E49" w:rsidRPr="006478A3">
        <w:rPr>
          <w:rFonts w:asciiTheme="minorHAnsi" w:hAnsiTheme="minorHAnsi" w:cstheme="minorHAnsi"/>
          <w:bCs/>
          <w:sz w:val="18"/>
          <w:szCs w:val="18"/>
        </w:rPr>
        <w:t>ul.Traugutta</w:t>
      </w:r>
      <w:proofErr w:type="spellEnd"/>
      <w:r w:rsidR="002A6E49" w:rsidRPr="006478A3">
        <w:rPr>
          <w:rFonts w:asciiTheme="minorHAnsi" w:hAnsiTheme="minorHAnsi" w:cstheme="minorHAnsi"/>
          <w:bCs/>
          <w:sz w:val="18"/>
          <w:szCs w:val="18"/>
        </w:rPr>
        <w:t xml:space="preserve"> 37, 50-416 Wrocław</w:t>
      </w:r>
      <w:r w:rsidRPr="006478A3">
        <w:rPr>
          <w:rFonts w:asciiTheme="minorHAnsi" w:hAnsiTheme="minorHAnsi" w:cstheme="minorHAnsi"/>
          <w:sz w:val="18"/>
          <w:szCs w:val="18"/>
        </w:rPr>
        <w:t xml:space="preserve"> </w:t>
      </w:r>
      <w:r w:rsidR="0075438D" w:rsidRPr="006478A3">
        <w:rPr>
          <w:rFonts w:asciiTheme="minorHAnsi" w:hAnsiTheme="minorHAnsi" w:cstheme="minorHAnsi"/>
          <w:sz w:val="18"/>
          <w:szCs w:val="18"/>
        </w:rPr>
        <w:t xml:space="preserve">w imieniu, której działa </w:t>
      </w:r>
      <w:r w:rsidR="00FB0A0E">
        <w:rPr>
          <w:rFonts w:asciiTheme="minorHAnsi" w:hAnsiTheme="minorHAnsi" w:cstheme="minorHAnsi"/>
          <w:sz w:val="18"/>
          <w:szCs w:val="18"/>
        </w:rPr>
        <w:t>…………….</w:t>
      </w:r>
      <w:r w:rsidR="002A6E49" w:rsidRPr="006478A3">
        <w:rPr>
          <w:rFonts w:asciiTheme="minorHAnsi" w:hAnsiTheme="minorHAnsi" w:cstheme="minorHAnsi"/>
          <w:sz w:val="18"/>
          <w:szCs w:val="18"/>
        </w:rPr>
        <w:t xml:space="preserve"> - </w:t>
      </w:r>
      <w:r w:rsidR="00FB0A0E">
        <w:rPr>
          <w:rFonts w:asciiTheme="minorHAnsi" w:hAnsiTheme="minorHAnsi" w:cstheme="minorHAnsi"/>
          <w:sz w:val="18"/>
          <w:szCs w:val="18"/>
        </w:rPr>
        <w:t>……………………….</w:t>
      </w:r>
      <w:r w:rsidR="002A6E49" w:rsidRPr="006478A3">
        <w:rPr>
          <w:rFonts w:asciiTheme="minorHAnsi" w:hAnsiTheme="minorHAnsi" w:cstheme="minorHAnsi"/>
          <w:bCs/>
          <w:sz w:val="18"/>
          <w:szCs w:val="18"/>
        </w:rPr>
        <w:t xml:space="preserve"> </w:t>
      </w:r>
      <w:r w:rsidR="0075438D" w:rsidRPr="006478A3">
        <w:rPr>
          <w:rFonts w:asciiTheme="minorHAnsi" w:hAnsiTheme="minorHAnsi" w:cstheme="minorHAnsi"/>
          <w:bCs/>
          <w:sz w:val="18"/>
          <w:szCs w:val="18"/>
        </w:rPr>
        <w:t xml:space="preserve"> (Pełnomocnictwo nr  </w:t>
      </w:r>
      <w:r w:rsidR="00FB0A0E">
        <w:rPr>
          <w:rFonts w:asciiTheme="minorHAnsi" w:hAnsiTheme="minorHAnsi" w:cstheme="minorHAnsi"/>
          <w:bCs/>
          <w:sz w:val="18"/>
          <w:szCs w:val="18"/>
        </w:rPr>
        <w:t>……………………………</w:t>
      </w:r>
      <w:r w:rsidR="00A06F34" w:rsidRPr="006478A3">
        <w:rPr>
          <w:rFonts w:asciiTheme="minorHAnsi" w:hAnsiTheme="minorHAnsi" w:cstheme="minorHAnsi"/>
          <w:bCs/>
          <w:sz w:val="18"/>
          <w:szCs w:val="18"/>
        </w:rPr>
        <w:t>.</w:t>
      </w:r>
      <w:r w:rsidRPr="006478A3">
        <w:rPr>
          <w:rFonts w:asciiTheme="minorHAnsi" w:hAnsiTheme="minorHAnsi" w:cstheme="minorHAnsi"/>
          <w:bCs/>
          <w:sz w:val="18"/>
          <w:szCs w:val="18"/>
        </w:rPr>
        <w:t>),</w:t>
      </w:r>
    </w:p>
    <w:p w14:paraId="6FA6636B" w14:textId="11C2EA48" w:rsidR="00C13D2F" w:rsidRPr="006478A3" w:rsidRDefault="00C13D2F" w:rsidP="00C13D2F">
      <w:pPr>
        <w:tabs>
          <w:tab w:val="left" w:pos="284"/>
        </w:tabs>
        <w:jc w:val="both"/>
        <w:rPr>
          <w:rFonts w:asciiTheme="minorHAnsi" w:hAnsiTheme="minorHAnsi" w:cstheme="minorHAnsi"/>
          <w:bCs/>
          <w:iCs/>
          <w:sz w:val="18"/>
          <w:szCs w:val="18"/>
        </w:rPr>
      </w:pPr>
    </w:p>
    <w:p w14:paraId="5D40E0C0" w14:textId="77777777" w:rsidR="00C13D2F" w:rsidRPr="006478A3" w:rsidRDefault="00C13D2F" w:rsidP="00C13D2F">
      <w:pPr>
        <w:autoSpaceDE w:val="0"/>
        <w:jc w:val="both"/>
        <w:rPr>
          <w:rFonts w:asciiTheme="minorHAnsi" w:hAnsiTheme="minorHAnsi" w:cstheme="minorHAnsi"/>
          <w:sz w:val="18"/>
          <w:szCs w:val="18"/>
        </w:rPr>
      </w:pPr>
      <w:r w:rsidRPr="006478A3">
        <w:rPr>
          <w:rFonts w:asciiTheme="minorHAnsi" w:hAnsiTheme="minorHAnsi" w:cstheme="minorHAnsi"/>
          <w:sz w:val="18"/>
          <w:szCs w:val="18"/>
        </w:rPr>
        <w:t xml:space="preserve"> [nazwa lub imię i nazwisko oraz firma kontrahenta], [adres], [właściwy sąd i wydział KRS oraz nr KRS w przypadku spółek prawa handlowego], NIP [nr NIP], REGON [nr REGON], zwanym dalej: „Wykonawcą”, którego reprezentuje:</w:t>
      </w:r>
    </w:p>
    <w:p w14:paraId="1CFB20B6" w14:textId="77777777" w:rsidR="00C13D2F" w:rsidRPr="006478A3" w:rsidRDefault="00C13D2F" w:rsidP="00C13D2F">
      <w:pPr>
        <w:autoSpaceDE w:val="0"/>
        <w:jc w:val="both"/>
        <w:rPr>
          <w:rFonts w:asciiTheme="minorHAnsi" w:hAnsiTheme="minorHAnsi" w:cstheme="minorHAnsi"/>
          <w:sz w:val="18"/>
          <w:szCs w:val="18"/>
        </w:rPr>
      </w:pPr>
      <w:r w:rsidRPr="006478A3">
        <w:rPr>
          <w:rFonts w:asciiTheme="minorHAnsi" w:hAnsiTheme="minorHAnsi" w:cstheme="minorHAnsi"/>
          <w:sz w:val="18"/>
          <w:szCs w:val="18"/>
        </w:rPr>
        <w:t xml:space="preserve"> [imię i nazwisko osoby reprezentującej oraz funkcja]</w:t>
      </w:r>
    </w:p>
    <w:p w14:paraId="69229C5D" w14:textId="77777777" w:rsidR="00C13D2F" w:rsidRPr="006478A3" w:rsidRDefault="00C13D2F" w:rsidP="00C13D2F">
      <w:pPr>
        <w:jc w:val="both"/>
        <w:rPr>
          <w:rFonts w:asciiTheme="minorHAnsi" w:hAnsiTheme="minorHAnsi" w:cstheme="minorHAnsi"/>
          <w:bCs/>
          <w:sz w:val="18"/>
          <w:szCs w:val="18"/>
        </w:rPr>
      </w:pPr>
    </w:p>
    <w:p w14:paraId="6FD5891A" w14:textId="5FB3F57B" w:rsidR="00C13D2F" w:rsidRPr="006478A3" w:rsidRDefault="00C13D2F" w:rsidP="00C13D2F">
      <w:pPr>
        <w:rPr>
          <w:rFonts w:asciiTheme="minorHAnsi" w:hAnsiTheme="minorHAnsi" w:cstheme="minorHAnsi"/>
          <w:sz w:val="18"/>
          <w:szCs w:val="18"/>
        </w:rPr>
      </w:pPr>
      <w:r w:rsidRPr="006478A3">
        <w:rPr>
          <w:rFonts w:asciiTheme="minorHAnsi" w:hAnsiTheme="minorHAnsi" w:cstheme="minorHAnsi"/>
          <w:sz w:val="18"/>
          <w:szCs w:val="18"/>
        </w:rPr>
        <w:t>w rezultacie dokonania przez Zamawiającego wyboru Wykonawcy w trybie podstawowym na podstawie art. 275 pkt 1) ustawy z dnia 11 września 2019 r. – Prawo zamówień publicznych (Dz. U. z 202</w:t>
      </w:r>
      <w:r w:rsidR="00FB0A0E">
        <w:rPr>
          <w:rFonts w:asciiTheme="minorHAnsi" w:hAnsiTheme="minorHAnsi" w:cstheme="minorHAnsi"/>
          <w:sz w:val="18"/>
          <w:szCs w:val="18"/>
        </w:rPr>
        <w:t>4</w:t>
      </w:r>
      <w:r w:rsidRPr="006478A3">
        <w:rPr>
          <w:rFonts w:asciiTheme="minorHAnsi" w:hAnsiTheme="minorHAnsi" w:cstheme="minorHAnsi"/>
          <w:sz w:val="18"/>
          <w:szCs w:val="18"/>
        </w:rPr>
        <w:t xml:space="preserve"> r. poz. </w:t>
      </w:r>
      <w:r w:rsidR="003B427D" w:rsidRPr="006478A3">
        <w:rPr>
          <w:rFonts w:asciiTheme="minorHAnsi" w:hAnsiTheme="minorHAnsi" w:cstheme="minorHAnsi"/>
          <w:sz w:val="18"/>
          <w:szCs w:val="18"/>
        </w:rPr>
        <w:t>1</w:t>
      </w:r>
      <w:r w:rsidR="00FB0A0E">
        <w:rPr>
          <w:rFonts w:asciiTheme="minorHAnsi" w:hAnsiTheme="minorHAnsi" w:cstheme="minorHAnsi"/>
          <w:sz w:val="18"/>
          <w:szCs w:val="18"/>
        </w:rPr>
        <w:t>320 tj.</w:t>
      </w:r>
      <w:r w:rsidRPr="006478A3">
        <w:rPr>
          <w:rFonts w:asciiTheme="minorHAnsi" w:hAnsiTheme="minorHAnsi" w:cstheme="minorHAnsi"/>
          <w:sz w:val="18"/>
          <w:szCs w:val="18"/>
        </w:rPr>
        <w:t>), została zawarta umowa o następującej treści:</w:t>
      </w:r>
    </w:p>
    <w:p w14:paraId="6DF9AB2B" w14:textId="77777777" w:rsidR="00C13D2F" w:rsidRPr="006478A3" w:rsidRDefault="00C13D2F" w:rsidP="00C13D2F">
      <w:pPr>
        <w:jc w:val="center"/>
        <w:rPr>
          <w:rFonts w:asciiTheme="minorHAnsi" w:hAnsiTheme="minorHAnsi" w:cstheme="minorHAnsi"/>
          <w:sz w:val="18"/>
          <w:szCs w:val="18"/>
        </w:rPr>
      </w:pPr>
      <w:r w:rsidRPr="006478A3">
        <w:rPr>
          <w:rFonts w:asciiTheme="minorHAnsi" w:hAnsiTheme="minorHAnsi" w:cstheme="minorHAnsi"/>
          <w:b/>
          <w:bCs/>
          <w:sz w:val="18"/>
          <w:szCs w:val="18"/>
        </w:rPr>
        <w:t>§ 1</w:t>
      </w:r>
    </w:p>
    <w:p w14:paraId="1E289339" w14:textId="77777777" w:rsidR="00C13D2F" w:rsidRPr="006478A3" w:rsidRDefault="00C13D2F" w:rsidP="00C13D2F">
      <w:pPr>
        <w:jc w:val="center"/>
        <w:rPr>
          <w:rFonts w:asciiTheme="minorHAnsi" w:hAnsiTheme="minorHAnsi" w:cstheme="minorHAnsi"/>
          <w:b/>
          <w:bCs/>
          <w:sz w:val="18"/>
          <w:szCs w:val="18"/>
        </w:rPr>
      </w:pPr>
      <w:r w:rsidRPr="006478A3">
        <w:rPr>
          <w:rFonts w:asciiTheme="minorHAnsi" w:hAnsiTheme="minorHAnsi" w:cstheme="minorHAnsi"/>
          <w:b/>
          <w:bCs/>
          <w:sz w:val="18"/>
          <w:szCs w:val="18"/>
        </w:rPr>
        <w:t>Przedmiot umowy</w:t>
      </w:r>
    </w:p>
    <w:p w14:paraId="15A4BC43" w14:textId="77777777" w:rsidR="00C13D2F" w:rsidRPr="006478A3" w:rsidRDefault="00C13D2F" w:rsidP="00C13D2F">
      <w:pPr>
        <w:jc w:val="both"/>
        <w:rPr>
          <w:rFonts w:asciiTheme="minorHAnsi" w:hAnsiTheme="minorHAnsi" w:cstheme="minorHAnsi"/>
          <w:sz w:val="18"/>
          <w:szCs w:val="18"/>
        </w:rPr>
      </w:pPr>
      <w:r w:rsidRPr="006478A3">
        <w:rPr>
          <w:rFonts w:asciiTheme="minorHAnsi" w:hAnsiTheme="minorHAnsi" w:cstheme="minorHAnsi"/>
          <w:sz w:val="18"/>
          <w:szCs w:val="18"/>
        </w:rPr>
        <w:t>Przedmiotem niniejszej umowy jest Sukcesywna dostawa produktów spożywczych dla potrzeb ………………………… nr .......................... we Wrocławiu z podziałem na zadania. Umowa dotyczy zadania nr ………………………………, o nazwie …..........z zachowaniem warunków określonych w SWZ oraz niniejszej umowy.</w:t>
      </w:r>
    </w:p>
    <w:p w14:paraId="6BD725E9" w14:textId="77777777" w:rsidR="00C13D2F" w:rsidRPr="006478A3" w:rsidRDefault="00C13D2F" w:rsidP="00C13D2F">
      <w:pPr>
        <w:jc w:val="center"/>
        <w:rPr>
          <w:rFonts w:asciiTheme="minorHAnsi" w:hAnsiTheme="minorHAnsi" w:cstheme="minorHAnsi"/>
          <w:b/>
          <w:bCs/>
          <w:sz w:val="18"/>
          <w:szCs w:val="18"/>
        </w:rPr>
      </w:pPr>
      <w:r w:rsidRPr="006478A3">
        <w:rPr>
          <w:rFonts w:asciiTheme="minorHAnsi" w:hAnsiTheme="minorHAnsi" w:cstheme="minorHAnsi"/>
          <w:b/>
          <w:bCs/>
          <w:sz w:val="18"/>
          <w:szCs w:val="18"/>
        </w:rPr>
        <w:t>§ 2</w:t>
      </w:r>
    </w:p>
    <w:p w14:paraId="37D6581A" w14:textId="77777777" w:rsidR="00C13D2F" w:rsidRPr="006478A3" w:rsidRDefault="00C13D2F" w:rsidP="00C13D2F">
      <w:pPr>
        <w:jc w:val="center"/>
        <w:rPr>
          <w:rFonts w:asciiTheme="minorHAnsi" w:hAnsiTheme="minorHAnsi" w:cstheme="minorHAnsi"/>
          <w:b/>
          <w:bCs/>
          <w:sz w:val="18"/>
          <w:szCs w:val="18"/>
        </w:rPr>
      </w:pPr>
      <w:r w:rsidRPr="006478A3">
        <w:rPr>
          <w:rFonts w:asciiTheme="minorHAnsi" w:hAnsiTheme="minorHAnsi" w:cstheme="minorHAnsi"/>
          <w:b/>
          <w:bCs/>
          <w:sz w:val="18"/>
          <w:szCs w:val="18"/>
        </w:rPr>
        <w:t>Zakres umowy i zobowiązania Wykonawcy.</w:t>
      </w:r>
    </w:p>
    <w:p w14:paraId="34FEAC0C" w14:textId="77777777" w:rsidR="00C13D2F" w:rsidRPr="006478A3" w:rsidRDefault="00C13D2F" w:rsidP="000351F3">
      <w:pPr>
        <w:numPr>
          <w:ilvl w:val="0"/>
          <w:numId w:val="60"/>
        </w:numPr>
        <w:tabs>
          <w:tab w:val="left" w:pos="426"/>
        </w:tabs>
        <w:ind w:left="426" w:hanging="426"/>
        <w:jc w:val="both"/>
        <w:rPr>
          <w:rFonts w:asciiTheme="minorHAnsi" w:hAnsiTheme="minorHAnsi" w:cstheme="minorHAnsi"/>
          <w:sz w:val="18"/>
          <w:szCs w:val="18"/>
        </w:rPr>
      </w:pPr>
      <w:r w:rsidRPr="006478A3">
        <w:rPr>
          <w:rFonts w:asciiTheme="minorHAnsi" w:hAnsiTheme="minorHAnsi" w:cstheme="minorHAnsi"/>
          <w:sz w:val="18"/>
          <w:szCs w:val="18"/>
        </w:rPr>
        <w:t xml:space="preserve">Dostawy będą dokonywane partiami, w związku z bieżącymi potrzebami Zamawiającego. </w:t>
      </w:r>
      <w:r w:rsidRPr="006478A3">
        <w:rPr>
          <w:rFonts w:asciiTheme="minorHAnsi" w:hAnsiTheme="minorHAnsi" w:cstheme="minorHAnsi"/>
          <w:sz w:val="18"/>
          <w:szCs w:val="18"/>
        </w:rPr>
        <w:br/>
        <w:t xml:space="preserve">Zgłoszenie zapotrzebowania będzie następować drogą elektroniczną (e-mail: ……………….), przez upoważnionego pracownika, najpóźniej w dniu poprzedzającym dzień planowanych dostaw, do godz. ............... (zamówienie określać będzie dokładną ilość zamawianych produktów, termin zgodnie z oferta wykonawcy). </w:t>
      </w:r>
      <w:r w:rsidRPr="006478A3">
        <w:rPr>
          <w:rFonts w:asciiTheme="minorHAnsi" w:hAnsiTheme="minorHAnsi" w:cstheme="minorHAnsi"/>
          <w:sz w:val="18"/>
          <w:szCs w:val="18"/>
        </w:rPr>
        <w:br/>
        <w:t xml:space="preserve">Dostawy standardowe muszą być zrealizowane najpóźniej do godziny …………..…………… zgodnie z ofertą Wykonawcy. Dostawy nowych- wolnych od wad, produktów muszą być zrealizowane najpóźniej do godziny …………..…………… zgodnie z ofertą Wykonawcy </w:t>
      </w:r>
    </w:p>
    <w:p w14:paraId="291B1098" w14:textId="77777777" w:rsidR="00C13D2F" w:rsidRPr="006478A3" w:rsidRDefault="00C13D2F" w:rsidP="000351F3">
      <w:pPr>
        <w:numPr>
          <w:ilvl w:val="0"/>
          <w:numId w:val="60"/>
        </w:numPr>
        <w:tabs>
          <w:tab w:val="left" w:pos="426"/>
        </w:tabs>
        <w:ind w:left="426" w:hanging="426"/>
        <w:jc w:val="both"/>
        <w:rPr>
          <w:rFonts w:asciiTheme="minorHAnsi" w:hAnsiTheme="minorHAnsi" w:cstheme="minorHAnsi"/>
          <w:sz w:val="18"/>
          <w:szCs w:val="18"/>
        </w:rPr>
      </w:pPr>
      <w:r w:rsidRPr="006478A3">
        <w:rPr>
          <w:rFonts w:asciiTheme="minorHAnsi" w:hAnsiTheme="minorHAnsi" w:cstheme="minorHAnsi"/>
          <w:sz w:val="18"/>
          <w:szCs w:val="18"/>
        </w:rPr>
        <w:t xml:space="preserve">Nadzór nad realizacją umowy, ze strony Wykonawcy pełni p. .............................., adres e-mail: ...., nr </w:t>
      </w:r>
      <w:proofErr w:type="spellStart"/>
      <w:r w:rsidRPr="006478A3">
        <w:rPr>
          <w:rFonts w:asciiTheme="minorHAnsi" w:hAnsiTheme="minorHAnsi" w:cstheme="minorHAnsi"/>
          <w:sz w:val="18"/>
          <w:szCs w:val="18"/>
        </w:rPr>
        <w:t>tel</w:t>
      </w:r>
      <w:proofErr w:type="spellEnd"/>
      <w:r w:rsidRPr="006478A3">
        <w:rPr>
          <w:rFonts w:asciiTheme="minorHAnsi" w:hAnsiTheme="minorHAnsi" w:cstheme="minorHAnsi"/>
          <w:sz w:val="18"/>
          <w:szCs w:val="18"/>
        </w:rPr>
        <w:t xml:space="preserve"> ..... a  </w:t>
      </w:r>
      <w:r w:rsidRPr="006478A3">
        <w:rPr>
          <w:rFonts w:asciiTheme="minorHAnsi" w:hAnsiTheme="minorHAnsi" w:cstheme="minorHAnsi"/>
          <w:sz w:val="18"/>
          <w:szCs w:val="18"/>
        </w:rPr>
        <w:br/>
        <w:t>ze  strony Zamawiającego ………………………, adres e-mail………nr tel. ………………</w:t>
      </w:r>
    </w:p>
    <w:p w14:paraId="0E584E98" w14:textId="77777777" w:rsidR="00C13D2F" w:rsidRPr="006478A3" w:rsidRDefault="00C13D2F" w:rsidP="000351F3">
      <w:pPr>
        <w:numPr>
          <w:ilvl w:val="0"/>
          <w:numId w:val="60"/>
        </w:numPr>
        <w:tabs>
          <w:tab w:val="num" w:pos="426"/>
        </w:tabs>
        <w:ind w:left="426" w:hanging="426"/>
        <w:jc w:val="both"/>
        <w:rPr>
          <w:rFonts w:asciiTheme="minorHAnsi" w:hAnsiTheme="minorHAnsi" w:cstheme="minorHAnsi"/>
          <w:sz w:val="18"/>
          <w:szCs w:val="18"/>
        </w:rPr>
      </w:pPr>
      <w:r w:rsidRPr="006478A3">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6CCBD99C" w14:textId="77777777" w:rsidR="00C13D2F" w:rsidRPr="006478A3" w:rsidRDefault="00C13D2F" w:rsidP="000351F3">
      <w:pPr>
        <w:numPr>
          <w:ilvl w:val="0"/>
          <w:numId w:val="60"/>
        </w:numPr>
        <w:tabs>
          <w:tab w:val="num" w:pos="426"/>
        </w:tabs>
        <w:ind w:left="426" w:hanging="426"/>
        <w:jc w:val="both"/>
        <w:rPr>
          <w:rFonts w:asciiTheme="minorHAnsi" w:hAnsiTheme="minorHAnsi" w:cstheme="minorHAnsi"/>
          <w:sz w:val="18"/>
          <w:szCs w:val="18"/>
        </w:rPr>
      </w:pPr>
      <w:r w:rsidRPr="006478A3">
        <w:rPr>
          <w:rFonts w:asciiTheme="minorHAnsi" w:hAnsiTheme="minorHAnsi" w:cstheme="minorHAnsi"/>
          <w:sz w:val="18"/>
          <w:szCs w:val="18"/>
        </w:rPr>
        <w:t>Artykuły żywnościowe objęte dostawą powinny spełniać wymogi sanitarno-epidemiologiczne i zasady systemu HACCP w zakładach żywienia zbiorowego.</w:t>
      </w:r>
    </w:p>
    <w:p w14:paraId="63681EF2" w14:textId="77777777" w:rsidR="00C13D2F" w:rsidRPr="006478A3" w:rsidRDefault="00C13D2F" w:rsidP="000351F3">
      <w:pPr>
        <w:numPr>
          <w:ilvl w:val="0"/>
          <w:numId w:val="60"/>
        </w:numPr>
        <w:tabs>
          <w:tab w:val="num" w:pos="426"/>
        </w:tabs>
        <w:ind w:left="426" w:hanging="426"/>
        <w:jc w:val="both"/>
        <w:rPr>
          <w:rFonts w:asciiTheme="minorHAnsi" w:hAnsiTheme="minorHAnsi" w:cstheme="minorHAnsi"/>
          <w:sz w:val="18"/>
          <w:szCs w:val="18"/>
        </w:rPr>
      </w:pPr>
      <w:r w:rsidRPr="006478A3">
        <w:rPr>
          <w:rFonts w:asciiTheme="minorHAnsi" w:hAnsiTheme="minorHAnsi" w:cstheme="minorHAnsi"/>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2C780BB2" w14:textId="77777777" w:rsidR="00C13D2F" w:rsidRPr="006478A3" w:rsidRDefault="00C13D2F" w:rsidP="000351F3">
      <w:pPr>
        <w:numPr>
          <w:ilvl w:val="0"/>
          <w:numId w:val="60"/>
        </w:numPr>
        <w:tabs>
          <w:tab w:val="num" w:pos="426"/>
        </w:tabs>
        <w:ind w:left="426" w:hanging="426"/>
        <w:jc w:val="both"/>
        <w:rPr>
          <w:rFonts w:asciiTheme="minorHAnsi" w:hAnsiTheme="minorHAnsi" w:cstheme="minorHAnsi"/>
          <w:sz w:val="18"/>
          <w:szCs w:val="18"/>
        </w:rPr>
      </w:pPr>
      <w:r w:rsidRPr="006478A3">
        <w:rPr>
          <w:rFonts w:asciiTheme="minorHAnsi" w:hAnsiTheme="minorHAnsi" w:cstheme="minorHAnsi"/>
          <w:sz w:val="18"/>
          <w:szCs w:val="18"/>
        </w:rPr>
        <w:t>Dostarczy towar winien być świeży i posiadać ważną datę przydatności do spożycia, a jego wartości smakowe i organoleptyczne powinny odpowiadać pierwszemu gatunkowi wyrobu.</w:t>
      </w:r>
    </w:p>
    <w:p w14:paraId="14658714" w14:textId="77777777" w:rsidR="00C13D2F" w:rsidRPr="006478A3" w:rsidRDefault="00C13D2F" w:rsidP="000351F3">
      <w:pPr>
        <w:numPr>
          <w:ilvl w:val="0"/>
          <w:numId w:val="60"/>
        </w:numPr>
        <w:tabs>
          <w:tab w:val="num" w:pos="426"/>
        </w:tabs>
        <w:ind w:left="426" w:hanging="426"/>
        <w:jc w:val="both"/>
        <w:rPr>
          <w:rFonts w:asciiTheme="minorHAnsi" w:hAnsiTheme="minorHAnsi" w:cstheme="minorHAnsi"/>
          <w:sz w:val="18"/>
          <w:szCs w:val="18"/>
        </w:rPr>
      </w:pPr>
      <w:r w:rsidRPr="006478A3">
        <w:rPr>
          <w:rFonts w:asciiTheme="minorHAnsi" w:hAnsiTheme="minorHAnsi" w:cstheme="minorHAnsi"/>
          <w:sz w:val="18"/>
          <w:szCs w:val="18"/>
        </w:rPr>
        <w:t xml:space="preserve">Przedmiot zamówienia obejmuje transport asortymentu do miejsca przeznaczenia oraz wyładunek. </w:t>
      </w:r>
    </w:p>
    <w:p w14:paraId="15FBD4D2" w14:textId="77777777" w:rsidR="00C13D2F" w:rsidRPr="006478A3" w:rsidRDefault="00C13D2F" w:rsidP="000351F3">
      <w:pPr>
        <w:numPr>
          <w:ilvl w:val="0"/>
          <w:numId w:val="60"/>
        </w:numPr>
        <w:tabs>
          <w:tab w:val="num" w:pos="426"/>
        </w:tabs>
        <w:ind w:left="426" w:hanging="426"/>
        <w:jc w:val="both"/>
        <w:rPr>
          <w:rFonts w:asciiTheme="minorHAnsi" w:hAnsiTheme="minorHAnsi" w:cstheme="minorHAnsi"/>
          <w:sz w:val="18"/>
          <w:szCs w:val="18"/>
        </w:rPr>
      </w:pPr>
      <w:r w:rsidRPr="006478A3">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682209D5" w14:textId="77777777" w:rsidR="009D3FA6" w:rsidRPr="006478A3" w:rsidRDefault="00C13D2F" w:rsidP="009D3FA6">
      <w:pPr>
        <w:numPr>
          <w:ilvl w:val="0"/>
          <w:numId w:val="60"/>
        </w:numPr>
        <w:tabs>
          <w:tab w:val="num" w:pos="426"/>
        </w:tabs>
        <w:ind w:left="426" w:hanging="426"/>
        <w:jc w:val="both"/>
        <w:rPr>
          <w:rFonts w:asciiTheme="minorHAnsi" w:hAnsiTheme="minorHAnsi" w:cstheme="minorHAnsi"/>
          <w:noProof/>
          <w:sz w:val="18"/>
          <w:szCs w:val="18"/>
        </w:rPr>
      </w:pPr>
      <w:r w:rsidRPr="006478A3">
        <w:rPr>
          <w:rFonts w:asciiTheme="minorHAnsi" w:hAnsiTheme="minorHAnsi" w:cstheme="minorHAnsi"/>
          <w:sz w:val="18"/>
          <w:szCs w:val="18"/>
        </w:rPr>
        <w:t>Zamawiający nie ponosi odpowiedzialności za szkody wyrządzone przez Wykonawcę podczas wykonywania przedmiotu zamówienia.</w:t>
      </w:r>
      <w:r w:rsidRPr="006478A3">
        <w:rPr>
          <w:rFonts w:asciiTheme="minorHAnsi" w:hAnsiTheme="minorHAnsi" w:cstheme="minorHAnsi"/>
          <w:noProof/>
          <w:sz w:val="18"/>
          <w:szCs w:val="18"/>
        </w:rPr>
        <w:t xml:space="preserve"> </w:t>
      </w:r>
    </w:p>
    <w:p w14:paraId="27EAF9EC" w14:textId="77777777" w:rsidR="009D3FA6" w:rsidRPr="006478A3" w:rsidRDefault="009D3FA6" w:rsidP="009D3FA6">
      <w:pPr>
        <w:ind w:left="426"/>
        <w:jc w:val="both"/>
        <w:rPr>
          <w:rFonts w:asciiTheme="minorHAnsi" w:hAnsiTheme="minorHAnsi" w:cstheme="minorHAnsi"/>
          <w:noProof/>
          <w:sz w:val="18"/>
          <w:szCs w:val="18"/>
        </w:rPr>
      </w:pPr>
    </w:p>
    <w:p w14:paraId="670B3360" w14:textId="77777777" w:rsidR="00C13D2F" w:rsidRPr="006478A3" w:rsidRDefault="00C13D2F" w:rsidP="00C13D2F">
      <w:pPr>
        <w:ind w:left="426"/>
        <w:jc w:val="center"/>
        <w:rPr>
          <w:rFonts w:asciiTheme="minorHAnsi" w:hAnsiTheme="minorHAnsi" w:cstheme="minorHAnsi"/>
          <w:bCs/>
          <w:sz w:val="18"/>
          <w:szCs w:val="18"/>
        </w:rPr>
      </w:pPr>
      <w:r w:rsidRPr="006478A3">
        <w:rPr>
          <w:rFonts w:asciiTheme="minorHAnsi" w:hAnsiTheme="minorHAnsi" w:cstheme="minorHAnsi"/>
          <w:b/>
          <w:bCs/>
          <w:sz w:val="18"/>
          <w:szCs w:val="18"/>
        </w:rPr>
        <w:t>§ 3</w:t>
      </w:r>
    </w:p>
    <w:p w14:paraId="33BEDED7" w14:textId="77777777" w:rsidR="00C13D2F" w:rsidRPr="006478A3" w:rsidRDefault="00C13D2F" w:rsidP="00C13D2F">
      <w:pPr>
        <w:jc w:val="center"/>
        <w:rPr>
          <w:rFonts w:asciiTheme="minorHAnsi" w:hAnsiTheme="minorHAnsi" w:cstheme="minorHAnsi"/>
          <w:b/>
          <w:bCs/>
          <w:sz w:val="18"/>
          <w:szCs w:val="18"/>
        </w:rPr>
      </w:pPr>
      <w:r w:rsidRPr="006478A3">
        <w:rPr>
          <w:rFonts w:asciiTheme="minorHAnsi" w:hAnsiTheme="minorHAnsi" w:cstheme="minorHAnsi"/>
          <w:b/>
          <w:bCs/>
          <w:sz w:val="18"/>
          <w:szCs w:val="18"/>
        </w:rPr>
        <w:t>Termin i miejsce wykonania zamówienia</w:t>
      </w:r>
    </w:p>
    <w:p w14:paraId="3C77A656" w14:textId="77777777" w:rsidR="00C13D2F" w:rsidRPr="006478A3" w:rsidRDefault="00C13D2F" w:rsidP="00C13D2F">
      <w:pPr>
        <w:autoSpaceDE w:val="0"/>
        <w:autoSpaceDN w:val="0"/>
        <w:adjustRightInd w:val="0"/>
        <w:ind w:left="426" w:hanging="426"/>
        <w:jc w:val="both"/>
        <w:rPr>
          <w:rFonts w:asciiTheme="minorHAnsi" w:hAnsiTheme="minorHAnsi" w:cstheme="minorHAnsi"/>
          <w:sz w:val="18"/>
          <w:szCs w:val="18"/>
        </w:rPr>
      </w:pPr>
      <w:r w:rsidRPr="006478A3">
        <w:rPr>
          <w:rFonts w:asciiTheme="minorHAnsi" w:hAnsiTheme="minorHAnsi" w:cstheme="minorHAnsi"/>
          <w:sz w:val="18"/>
          <w:szCs w:val="18"/>
        </w:rPr>
        <w:t>1.</w:t>
      </w:r>
      <w:r w:rsidRPr="006478A3">
        <w:rPr>
          <w:rFonts w:asciiTheme="minorHAnsi" w:hAnsiTheme="minorHAnsi" w:cstheme="minorHAnsi"/>
          <w:sz w:val="18"/>
          <w:szCs w:val="18"/>
        </w:rPr>
        <w:tab/>
        <w:t>Termin realizacji umowy strony ustalają w następujący sposób:</w:t>
      </w:r>
    </w:p>
    <w:p w14:paraId="55350EFA" w14:textId="77777777" w:rsidR="00C13D2F" w:rsidRPr="006478A3" w:rsidRDefault="00C13D2F" w:rsidP="00C13D2F">
      <w:pPr>
        <w:autoSpaceDE w:val="0"/>
        <w:autoSpaceDN w:val="0"/>
        <w:adjustRightInd w:val="0"/>
        <w:ind w:left="426" w:hanging="426"/>
        <w:jc w:val="both"/>
        <w:rPr>
          <w:rFonts w:asciiTheme="minorHAnsi" w:hAnsiTheme="minorHAnsi" w:cstheme="minorHAnsi"/>
          <w:sz w:val="18"/>
          <w:szCs w:val="18"/>
        </w:rPr>
      </w:pPr>
      <w:r w:rsidRPr="006478A3">
        <w:rPr>
          <w:rFonts w:asciiTheme="minorHAnsi" w:hAnsiTheme="minorHAnsi" w:cstheme="minorHAnsi"/>
          <w:sz w:val="18"/>
          <w:szCs w:val="18"/>
        </w:rPr>
        <w:t>a) data rozpoczęcia świadczenia usługi: …………………..</w:t>
      </w:r>
    </w:p>
    <w:p w14:paraId="6F8C6F93" w14:textId="77777777" w:rsidR="00C13D2F" w:rsidRPr="006478A3" w:rsidRDefault="00C13D2F" w:rsidP="00C13D2F">
      <w:pPr>
        <w:autoSpaceDE w:val="0"/>
        <w:autoSpaceDN w:val="0"/>
        <w:adjustRightInd w:val="0"/>
        <w:ind w:left="426" w:hanging="426"/>
        <w:jc w:val="both"/>
        <w:rPr>
          <w:rFonts w:asciiTheme="minorHAnsi" w:hAnsiTheme="minorHAnsi" w:cstheme="minorHAnsi"/>
          <w:sz w:val="18"/>
          <w:szCs w:val="18"/>
        </w:rPr>
      </w:pPr>
      <w:r w:rsidRPr="006478A3">
        <w:rPr>
          <w:rFonts w:asciiTheme="minorHAnsi" w:hAnsiTheme="minorHAnsi" w:cstheme="minorHAnsi"/>
          <w:sz w:val="18"/>
          <w:szCs w:val="18"/>
        </w:rPr>
        <w:t>b) data zakończenia, z zastrzeżeniem§ 4 ust. 1 : ……………...</w:t>
      </w:r>
    </w:p>
    <w:p w14:paraId="79A143AC" w14:textId="77777777" w:rsidR="00C13D2F" w:rsidRPr="006478A3" w:rsidRDefault="00C13D2F" w:rsidP="00C13D2F">
      <w:pPr>
        <w:ind w:left="426" w:hanging="426"/>
        <w:rPr>
          <w:rFonts w:asciiTheme="minorHAnsi" w:hAnsiTheme="minorHAnsi" w:cstheme="minorHAnsi"/>
          <w:sz w:val="18"/>
          <w:szCs w:val="18"/>
        </w:rPr>
      </w:pPr>
      <w:r w:rsidRPr="006478A3">
        <w:rPr>
          <w:rFonts w:asciiTheme="minorHAnsi" w:hAnsiTheme="minorHAnsi" w:cstheme="minorHAnsi"/>
          <w:sz w:val="18"/>
          <w:szCs w:val="18"/>
        </w:rPr>
        <w:lastRenderedPageBreak/>
        <w:t>2.</w:t>
      </w:r>
      <w:r w:rsidRPr="006478A3">
        <w:rPr>
          <w:rFonts w:asciiTheme="minorHAnsi" w:hAnsiTheme="minorHAnsi" w:cstheme="minorHAnsi"/>
          <w:sz w:val="18"/>
          <w:szCs w:val="18"/>
        </w:rPr>
        <w:tab/>
        <w:t>Miejsce wykonywania dostawy:  ……………………………………</w:t>
      </w:r>
    </w:p>
    <w:p w14:paraId="3AAE25A1" w14:textId="77777777" w:rsidR="00C13D2F" w:rsidRPr="006478A3" w:rsidRDefault="00C13D2F" w:rsidP="00C13D2F">
      <w:pPr>
        <w:autoSpaceDE w:val="0"/>
        <w:autoSpaceDN w:val="0"/>
        <w:adjustRightInd w:val="0"/>
        <w:ind w:left="426" w:hanging="426"/>
        <w:jc w:val="both"/>
        <w:rPr>
          <w:rFonts w:asciiTheme="minorHAnsi" w:hAnsiTheme="minorHAnsi" w:cstheme="minorHAnsi"/>
          <w:sz w:val="18"/>
          <w:szCs w:val="18"/>
        </w:rPr>
      </w:pPr>
      <w:r w:rsidRPr="006478A3">
        <w:rPr>
          <w:rFonts w:asciiTheme="minorHAnsi" w:hAnsiTheme="minorHAnsi" w:cstheme="minorHAnsi"/>
          <w:sz w:val="18"/>
          <w:szCs w:val="18"/>
        </w:rPr>
        <w:t>3.</w:t>
      </w:r>
      <w:r w:rsidRPr="006478A3">
        <w:rPr>
          <w:rFonts w:asciiTheme="minorHAnsi" w:hAnsiTheme="minorHAnsi" w:cstheme="minorHAnsi"/>
          <w:sz w:val="18"/>
          <w:szCs w:val="18"/>
        </w:rPr>
        <w:tab/>
        <w:t>Przez wykonanie dostawy rozumie się realizację przedmiotu zamówienia zgodnie z zakresem określonym w § 1 i 2 niniejszej umowy.</w:t>
      </w:r>
    </w:p>
    <w:p w14:paraId="45E66CFA" w14:textId="77777777" w:rsidR="00C13D2F" w:rsidRPr="006478A3" w:rsidRDefault="00C13D2F" w:rsidP="00C13D2F">
      <w:pPr>
        <w:jc w:val="center"/>
        <w:rPr>
          <w:rFonts w:asciiTheme="minorHAnsi" w:hAnsiTheme="minorHAnsi" w:cstheme="minorHAnsi"/>
          <w:sz w:val="18"/>
          <w:szCs w:val="18"/>
        </w:rPr>
      </w:pPr>
      <w:r w:rsidRPr="006478A3">
        <w:rPr>
          <w:rFonts w:asciiTheme="minorHAnsi" w:hAnsiTheme="minorHAnsi" w:cstheme="minorHAnsi"/>
          <w:b/>
          <w:bCs/>
          <w:sz w:val="18"/>
          <w:szCs w:val="18"/>
        </w:rPr>
        <w:t>§ 4</w:t>
      </w:r>
    </w:p>
    <w:p w14:paraId="33EF8458" w14:textId="77777777" w:rsidR="00C13D2F" w:rsidRPr="006478A3" w:rsidRDefault="00C13D2F" w:rsidP="00C13D2F">
      <w:pPr>
        <w:jc w:val="center"/>
        <w:rPr>
          <w:rFonts w:asciiTheme="minorHAnsi" w:hAnsiTheme="minorHAnsi" w:cstheme="minorHAnsi"/>
          <w:b/>
          <w:bCs/>
          <w:sz w:val="18"/>
          <w:szCs w:val="18"/>
        </w:rPr>
      </w:pPr>
      <w:r w:rsidRPr="006478A3">
        <w:rPr>
          <w:rFonts w:asciiTheme="minorHAnsi" w:hAnsiTheme="minorHAnsi" w:cstheme="minorHAnsi"/>
          <w:b/>
          <w:bCs/>
          <w:sz w:val="18"/>
          <w:szCs w:val="18"/>
        </w:rPr>
        <w:t>Cena  i warunki płatności</w:t>
      </w:r>
    </w:p>
    <w:p w14:paraId="06B4EF6D" w14:textId="77777777" w:rsidR="00C13D2F" w:rsidRPr="006478A3" w:rsidRDefault="00C13D2F" w:rsidP="000351F3">
      <w:pPr>
        <w:pStyle w:val="Akapitzlist"/>
        <w:numPr>
          <w:ilvl w:val="0"/>
          <w:numId w:val="61"/>
        </w:numPr>
        <w:tabs>
          <w:tab w:val="left" w:pos="142"/>
          <w:tab w:val="left" w:pos="426"/>
        </w:tabs>
        <w:ind w:left="0" w:hanging="142"/>
        <w:contextualSpacing/>
        <w:rPr>
          <w:rFonts w:asciiTheme="minorHAnsi" w:hAnsiTheme="minorHAnsi" w:cstheme="minorHAnsi"/>
          <w:sz w:val="18"/>
          <w:szCs w:val="18"/>
        </w:rPr>
      </w:pPr>
      <w:r w:rsidRPr="006478A3">
        <w:rPr>
          <w:rFonts w:asciiTheme="minorHAnsi" w:hAnsiTheme="minorHAnsi" w:cstheme="minorHAnsi"/>
          <w:sz w:val="18"/>
          <w:szCs w:val="18"/>
        </w:rPr>
        <w:t>Maksymalna wartość planowanych do zrealizowania dostaw  będących przedmiotem niniejszej umowy, zwana „wartością umowy" w ramach zadania nr …… wynosi (jest to kwota jaką Zamawiający zamierza przeznaczyć na realizację zamówienia): Brutto: ……….…….. zł słownie: …………………………………………………………. zł.</w:t>
      </w:r>
    </w:p>
    <w:p w14:paraId="6651D8B3" w14:textId="77777777" w:rsidR="00C13D2F" w:rsidRPr="006478A3" w:rsidRDefault="00C13D2F" w:rsidP="00C13D2F">
      <w:pPr>
        <w:ind w:left="426" w:hanging="426"/>
        <w:jc w:val="both"/>
        <w:rPr>
          <w:rFonts w:asciiTheme="minorHAnsi" w:hAnsiTheme="minorHAnsi" w:cstheme="minorHAnsi"/>
          <w:sz w:val="18"/>
          <w:szCs w:val="18"/>
        </w:rPr>
      </w:pPr>
      <w:r w:rsidRPr="006478A3">
        <w:rPr>
          <w:rFonts w:asciiTheme="minorHAnsi" w:hAnsiTheme="minorHAnsi" w:cstheme="minorHAnsi"/>
          <w:sz w:val="18"/>
          <w:szCs w:val="18"/>
        </w:rPr>
        <w:t>Umowa wygasa w przypadku wykorzystania maksymalnej kwoty zobowiązania umownego.</w:t>
      </w:r>
    </w:p>
    <w:p w14:paraId="6CF33C64" w14:textId="77777777" w:rsidR="00C13D2F" w:rsidRPr="006478A3" w:rsidRDefault="00C13D2F" w:rsidP="00C13D2F">
      <w:pPr>
        <w:ind w:left="426" w:hanging="426"/>
        <w:jc w:val="both"/>
        <w:rPr>
          <w:rFonts w:asciiTheme="minorHAnsi" w:hAnsiTheme="minorHAnsi" w:cstheme="minorHAnsi"/>
          <w:sz w:val="18"/>
          <w:szCs w:val="18"/>
        </w:rPr>
      </w:pPr>
      <w:r w:rsidRPr="006478A3">
        <w:rPr>
          <w:rFonts w:asciiTheme="minorHAnsi" w:hAnsiTheme="minorHAnsi" w:cstheme="minorHAnsi"/>
          <w:sz w:val="18"/>
          <w:szCs w:val="18"/>
        </w:rPr>
        <w:t>2.</w:t>
      </w:r>
      <w:r w:rsidRPr="006478A3">
        <w:rPr>
          <w:rFonts w:asciiTheme="minorHAnsi" w:hAnsiTheme="minorHAnsi" w:cstheme="minorHAnsi"/>
          <w:sz w:val="18"/>
          <w:szCs w:val="18"/>
        </w:rPr>
        <w:tab/>
      </w:r>
      <w:r w:rsidRPr="006478A3">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4A60C1B6" w14:textId="77777777" w:rsidR="00C13D2F" w:rsidRPr="006478A3" w:rsidRDefault="00C13D2F" w:rsidP="00C13D2F">
      <w:pPr>
        <w:ind w:left="426" w:hanging="426"/>
        <w:jc w:val="both"/>
        <w:rPr>
          <w:rFonts w:asciiTheme="minorHAnsi" w:hAnsiTheme="minorHAnsi" w:cstheme="minorHAnsi"/>
          <w:kern w:val="2"/>
          <w:sz w:val="18"/>
          <w:szCs w:val="18"/>
        </w:rPr>
      </w:pPr>
      <w:r w:rsidRPr="006478A3">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zawrze umowy na kwoty jakie zamierza przeznaczyć na sfinansowanie zamówienia.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7CF446D8" w14:textId="77777777" w:rsidR="00C13D2F" w:rsidRPr="006478A3" w:rsidRDefault="00C13D2F" w:rsidP="00C13D2F">
      <w:pPr>
        <w:autoSpaceDE w:val="0"/>
        <w:ind w:left="426" w:hanging="426"/>
        <w:jc w:val="both"/>
        <w:rPr>
          <w:rFonts w:asciiTheme="minorHAnsi" w:hAnsiTheme="minorHAnsi" w:cstheme="minorHAnsi"/>
          <w:kern w:val="2"/>
          <w:sz w:val="18"/>
          <w:szCs w:val="18"/>
        </w:rPr>
      </w:pPr>
      <w:r w:rsidRPr="006478A3">
        <w:rPr>
          <w:rFonts w:asciiTheme="minorHAnsi" w:hAnsiTheme="minorHAnsi" w:cstheme="minorHAnsi"/>
          <w:kern w:val="2"/>
          <w:sz w:val="18"/>
          <w:szCs w:val="18"/>
        </w:rPr>
        <w:t>3.</w:t>
      </w:r>
      <w:r w:rsidRPr="006478A3">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424EC39B" w14:textId="77777777" w:rsidR="00C13D2F" w:rsidRPr="006478A3" w:rsidRDefault="00C13D2F" w:rsidP="00C13D2F">
      <w:pPr>
        <w:autoSpaceDE w:val="0"/>
        <w:ind w:left="426" w:hanging="426"/>
        <w:jc w:val="both"/>
        <w:rPr>
          <w:rFonts w:asciiTheme="minorHAnsi" w:hAnsiTheme="minorHAnsi" w:cstheme="minorHAnsi"/>
          <w:kern w:val="2"/>
          <w:sz w:val="18"/>
          <w:szCs w:val="18"/>
        </w:rPr>
      </w:pPr>
      <w:r w:rsidRPr="006478A3">
        <w:rPr>
          <w:rFonts w:asciiTheme="minorHAnsi" w:hAnsiTheme="minorHAnsi" w:cstheme="minorHAnsi"/>
          <w:kern w:val="2"/>
          <w:sz w:val="18"/>
          <w:szCs w:val="18"/>
        </w:rPr>
        <w:t>4.</w:t>
      </w:r>
      <w:r w:rsidRPr="006478A3">
        <w:rPr>
          <w:rFonts w:asciiTheme="minorHAnsi" w:hAnsiTheme="minorHAnsi" w:cstheme="minorHAnsi"/>
          <w:kern w:val="2"/>
          <w:sz w:val="18"/>
          <w:szCs w:val="18"/>
        </w:rPr>
        <w:tab/>
        <w:t>Za opóźnienie  w  zapłacie wynagrodzenia, Wykonawcy przysługują odsetki ustawowe za opóźnienie.</w:t>
      </w:r>
    </w:p>
    <w:p w14:paraId="62B2E3F4" w14:textId="77777777" w:rsidR="00C13D2F" w:rsidRDefault="00C13D2F" w:rsidP="00C13D2F">
      <w:pPr>
        <w:autoSpaceDE w:val="0"/>
        <w:ind w:left="426" w:hanging="426"/>
        <w:jc w:val="both"/>
        <w:rPr>
          <w:rFonts w:asciiTheme="minorHAnsi" w:hAnsiTheme="minorHAnsi" w:cstheme="minorHAnsi"/>
          <w:sz w:val="18"/>
          <w:szCs w:val="18"/>
        </w:rPr>
      </w:pPr>
      <w:r w:rsidRPr="006478A3">
        <w:rPr>
          <w:rFonts w:asciiTheme="minorHAnsi" w:hAnsiTheme="minorHAnsi" w:cstheme="minorHAnsi"/>
          <w:kern w:val="2"/>
          <w:sz w:val="18"/>
          <w:szCs w:val="18"/>
        </w:rPr>
        <w:t xml:space="preserve">5.    </w:t>
      </w:r>
      <w:r w:rsidRPr="006478A3">
        <w:rPr>
          <w:rFonts w:asciiTheme="minorHAnsi" w:hAnsiTheme="minorHAnsi" w:cstheme="minorHAnsi"/>
          <w:sz w:val="18"/>
          <w:szCs w:val="18"/>
        </w:rPr>
        <w:t>Płatności  za wykonanie poszczególnych zamówień zostaną dokonane  przelewem na rachunek bankowy Wykonawcy nr ...........................</w:t>
      </w:r>
      <w:r w:rsidRPr="006478A3">
        <w:rPr>
          <w:rFonts w:asciiTheme="minorHAnsi" w:hAnsiTheme="minorHAnsi" w:cstheme="minorHAnsi"/>
          <w:b/>
          <w:sz w:val="18"/>
          <w:szCs w:val="18"/>
        </w:rPr>
        <w:t xml:space="preserve">, w terminie </w:t>
      </w:r>
      <w:r w:rsidRPr="006478A3">
        <w:rPr>
          <w:rFonts w:asciiTheme="minorHAnsi" w:hAnsiTheme="minorHAnsi" w:cstheme="minorHAnsi"/>
          <w:sz w:val="18"/>
          <w:szCs w:val="18"/>
        </w:rPr>
        <w:t xml:space="preserve"> 21 dni od daty otrzymania przez Zamawiającego prawidłowo wystawionej faktury VAT.</w:t>
      </w:r>
    </w:p>
    <w:p w14:paraId="7EC32AAA" w14:textId="66A9C86E" w:rsidR="00855E8E" w:rsidRPr="00855E8E" w:rsidRDefault="00855E8E" w:rsidP="00855E8E">
      <w:pPr>
        <w:autoSpaceDE w:val="0"/>
        <w:ind w:left="426" w:hanging="426"/>
        <w:jc w:val="both"/>
        <w:rPr>
          <w:rFonts w:asciiTheme="minorHAnsi" w:hAnsiTheme="minorHAnsi" w:cstheme="minorHAnsi"/>
          <w:sz w:val="18"/>
          <w:szCs w:val="18"/>
        </w:rPr>
      </w:pPr>
      <w:r>
        <w:rPr>
          <w:rFonts w:asciiTheme="minorHAnsi" w:hAnsiTheme="minorHAnsi" w:cstheme="minorHAnsi"/>
          <w:sz w:val="18"/>
          <w:szCs w:val="18"/>
        </w:rPr>
        <w:t xml:space="preserve">6.  </w:t>
      </w:r>
      <w:r w:rsidRPr="00855E8E">
        <w:rPr>
          <w:rFonts w:asciiTheme="minorHAnsi" w:hAnsiTheme="minorHAnsi" w:cstheme="minorHAnsi"/>
          <w:sz w:val="18"/>
          <w:szCs w:val="18"/>
        </w:rPr>
        <w:t>Wykonawca wystawi fakturę z uwzględnieniem poniższych zapisów:</w:t>
      </w:r>
    </w:p>
    <w:p w14:paraId="2048C4BB" w14:textId="77777777" w:rsidR="00855E8E" w:rsidRPr="00973EEB" w:rsidRDefault="00855E8E" w:rsidP="00855E8E">
      <w:pPr>
        <w:pStyle w:val="Akapitzlist"/>
        <w:rPr>
          <w:rFonts w:asciiTheme="minorHAnsi" w:hAnsiTheme="minorHAnsi" w:cstheme="minorHAnsi"/>
          <w:sz w:val="18"/>
          <w:szCs w:val="18"/>
        </w:rPr>
      </w:pPr>
      <w:r w:rsidRPr="00973EEB">
        <w:rPr>
          <w:rFonts w:asciiTheme="minorHAnsi" w:hAnsiTheme="minorHAnsi" w:cstheme="minorHAnsi"/>
          <w:sz w:val="18"/>
          <w:szCs w:val="18"/>
        </w:rPr>
        <w:t>NABYWCA:</w:t>
      </w:r>
    </w:p>
    <w:p w14:paraId="22AFEEE9" w14:textId="77777777" w:rsidR="00855E8E" w:rsidRPr="00973EEB" w:rsidRDefault="00855E8E" w:rsidP="00855E8E">
      <w:pPr>
        <w:pStyle w:val="Akapitzlist"/>
        <w:rPr>
          <w:rFonts w:asciiTheme="minorHAnsi" w:hAnsiTheme="minorHAnsi" w:cstheme="minorHAnsi"/>
          <w:sz w:val="18"/>
          <w:szCs w:val="18"/>
        </w:rPr>
      </w:pPr>
      <w:r w:rsidRPr="00973EEB">
        <w:rPr>
          <w:rFonts w:asciiTheme="minorHAnsi" w:hAnsiTheme="minorHAnsi" w:cstheme="minorHAnsi"/>
          <w:sz w:val="18"/>
          <w:szCs w:val="18"/>
        </w:rPr>
        <w:t>Gmina Wrocław</w:t>
      </w:r>
    </w:p>
    <w:p w14:paraId="526D243B" w14:textId="77777777" w:rsidR="00855E8E" w:rsidRPr="00973EEB" w:rsidRDefault="00855E8E" w:rsidP="00855E8E">
      <w:pPr>
        <w:pStyle w:val="Akapitzlist"/>
        <w:rPr>
          <w:rFonts w:asciiTheme="minorHAnsi" w:hAnsiTheme="minorHAnsi" w:cstheme="minorHAnsi"/>
          <w:sz w:val="18"/>
          <w:szCs w:val="18"/>
        </w:rPr>
      </w:pPr>
      <w:r w:rsidRPr="00973EEB">
        <w:rPr>
          <w:rFonts w:asciiTheme="minorHAnsi" w:hAnsiTheme="minorHAnsi" w:cstheme="minorHAnsi"/>
          <w:sz w:val="18"/>
          <w:szCs w:val="18"/>
        </w:rPr>
        <w:t>pl. Nowy Targ 1-8</w:t>
      </w:r>
    </w:p>
    <w:p w14:paraId="4013BF21" w14:textId="77777777" w:rsidR="00855E8E" w:rsidRPr="00973EEB" w:rsidRDefault="00855E8E" w:rsidP="00855E8E">
      <w:pPr>
        <w:pStyle w:val="Akapitzlist"/>
        <w:rPr>
          <w:rFonts w:asciiTheme="minorHAnsi" w:hAnsiTheme="minorHAnsi" w:cstheme="minorHAnsi"/>
          <w:sz w:val="18"/>
          <w:szCs w:val="18"/>
        </w:rPr>
      </w:pPr>
      <w:r w:rsidRPr="00973EEB">
        <w:rPr>
          <w:rFonts w:asciiTheme="minorHAnsi" w:hAnsiTheme="minorHAnsi" w:cstheme="minorHAnsi"/>
          <w:sz w:val="18"/>
          <w:szCs w:val="18"/>
        </w:rPr>
        <w:t>50-141 Wrocław</w:t>
      </w:r>
    </w:p>
    <w:p w14:paraId="50982AB5" w14:textId="77777777" w:rsidR="00855E8E" w:rsidRPr="00973EEB" w:rsidRDefault="00855E8E" w:rsidP="00855E8E">
      <w:pPr>
        <w:pStyle w:val="Akapitzlist"/>
        <w:rPr>
          <w:rFonts w:asciiTheme="minorHAnsi" w:hAnsiTheme="minorHAnsi" w:cstheme="minorHAnsi"/>
          <w:sz w:val="18"/>
          <w:szCs w:val="18"/>
        </w:rPr>
      </w:pPr>
      <w:r w:rsidRPr="00973EEB">
        <w:rPr>
          <w:rFonts w:asciiTheme="minorHAnsi" w:hAnsiTheme="minorHAnsi" w:cstheme="minorHAnsi"/>
          <w:sz w:val="18"/>
          <w:szCs w:val="18"/>
        </w:rPr>
        <w:t>NIP 897-13-83-551</w:t>
      </w:r>
    </w:p>
    <w:p w14:paraId="78AB33CC" w14:textId="77777777" w:rsidR="00855E8E" w:rsidRPr="00973EEB" w:rsidRDefault="00855E8E" w:rsidP="00855E8E">
      <w:pPr>
        <w:pStyle w:val="Akapitzlist"/>
        <w:rPr>
          <w:rFonts w:asciiTheme="minorHAnsi" w:hAnsiTheme="minorHAnsi" w:cstheme="minorHAnsi"/>
          <w:sz w:val="18"/>
          <w:szCs w:val="18"/>
        </w:rPr>
      </w:pPr>
      <w:r w:rsidRPr="00973EEB">
        <w:rPr>
          <w:rFonts w:asciiTheme="minorHAnsi" w:hAnsiTheme="minorHAnsi" w:cstheme="minorHAnsi"/>
          <w:sz w:val="18"/>
          <w:szCs w:val="18"/>
        </w:rPr>
        <w:t> ODBIORCA:</w:t>
      </w:r>
    </w:p>
    <w:p w14:paraId="5AEF1557" w14:textId="77777777" w:rsidR="00855E8E" w:rsidRPr="00973EEB" w:rsidRDefault="00855E8E" w:rsidP="00855E8E">
      <w:pPr>
        <w:pStyle w:val="Akapitzlist"/>
        <w:rPr>
          <w:rFonts w:asciiTheme="minorHAnsi" w:hAnsiTheme="minorHAnsi" w:cstheme="minorHAnsi"/>
          <w:sz w:val="18"/>
          <w:szCs w:val="18"/>
        </w:rPr>
      </w:pPr>
      <w:r w:rsidRPr="00973EEB">
        <w:rPr>
          <w:rFonts w:asciiTheme="minorHAnsi" w:hAnsiTheme="minorHAnsi" w:cstheme="minorHAnsi"/>
          <w:sz w:val="18"/>
          <w:szCs w:val="18"/>
        </w:rPr>
        <w:t>..................</w:t>
      </w:r>
    </w:p>
    <w:p w14:paraId="21128ABE" w14:textId="77777777" w:rsidR="00855E8E" w:rsidRPr="00973EEB" w:rsidRDefault="00855E8E" w:rsidP="00855E8E">
      <w:pPr>
        <w:pStyle w:val="Akapitzlist"/>
        <w:rPr>
          <w:rFonts w:asciiTheme="minorHAnsi" w:hAnsiTheme="minorHAnsi" w:cstheme="minorHAnsi"/>
          <w:sz w:val="18"/>
          <w:szCs w:val="18"/>
        </w:rPr>
      </w:pPr>
      <w:r w:rsidRPr="00973EEB">
        <w:rPr>
          <w:rFonts w:asciiTheme="minorHAnsi" w:hAnsiTheme="minorHAnsi" w:cstheme="minorHAnsi"/>
          <w:sz w:val="18"/>
          <w:szCs w:val="18"/>
        </w:rPr>
        <w:t>Adresatem faktury ..................</w:t>
      </w:r>
    </w:p>
    <w:p w14:paraId="5F615039" w14:textId="77777777" w:rsidR="00855E8E" w:rsidRPr="00855E8E" w:rsidRDefault="00855E8E" w:rsidP="00855E8E">
      <w:pPr>
        <w:suppressAutoHyphens/>
        <w:jc w:val="both"/>
        <w:rPr>
          <w:rFonts w:asciiTheme="minorHAnsi" w:hAnsiTheme="minorHAnsi" w:cstheme="minorHAnsi"/>
          <w:sz w:val="18"/>
          <w:szCs w:val="18"/>
        </w:rPr>
      </w:pPr>
      <w:r w:rsidRPr="00855E8E">
        <w:rPr>
          <w:rFonts w:asciiTheme="minorHAnsi" w:hAnsiTheme="minorHAnsi" w:cstheme="minorHAnsi"/>
          <w:color w:val="000000"/>
          <w:sz w:val="18"/>
          <w:szCs w:val="18"/>
          <w:shd w:val="clear" w:color="auto" w:fill="FDFDFD"/>
        </w:rPr>
        <w:t xml:space="preserve">Sposób wystawiania w </w:t>
      </w:r>
      <w:proofErr w:type="spellStart"/>
      <w:r w:rsidRPr="00855E8E">
        <w:rPr>
          <w:rFonts w:asciiTheme="minorHAnsi" w:hAnsiTheme="minorHAnsi" w:cstheme="minorHAnsi"/>
          <w:color w:val="000000"/>
          <w:sz w:val="18"/>
          <w:szCs w:val="18"/>
          <w:shd w:val="clear" w:color="auto" w:fill="FDFDFD"/>
        </w:rPr>
        <w:t>KSeF</w:t>
      </w:r>
      <w:proofErr w:type="spellEnd"/>
      <w:r w:rsidRPr="00855E8E">
        <w:rPr>
          <w:rFonts w:asciiTheme="minorHAnsi" w:hAnsiTheme="minorHAnsi" w:cstheme="minorHAnsi"/>
          <w:color w:val="000000"/>
          <w:sz w:val="18"/>
          <w:szCs w:val="18"/>
          <w:shd w:val="clear" w:color="auto" w:fill="FDFDFD"/>
        </w:rPr>
        <w:t xml:space="preserve"> faktur zakupowych dla jednostek organizacyjnych Gminy Wrocław określa załącznik B do umowy.</w:t>
      </w:r>
    </w:p>
    <w:p w14:paraId="334F7333" w14:textId="77777777" w:rsidR="00855E8E" w:rsidRPr="00973EEB" w:rsidRDefault="00855E8E" w:rsidP="00855E8E">
      <w:pPr>
        <w:autoSpaceDN w:val="0"/>
        <w:ind w:left="360"/>
        <w:jc w:val="both"/>
        <w:rPr>
          <w:rFonts w:asciiTheme="minorHAnsi" w:eastAsia="Calibri" w:hAnsiTheme="minorHAnsi" w:cstheme="minorHAnsi"/>
          <w:b/>
          <w:sz w:val="18"/>
          <w:szCs w:val="18"/>
          <w:lang w:eastAsia="en-US"/>
        </w:rPr>
      </w:pPr>
    </w:p>
    <w:p w14:paraId="752A782A" w14:textId="7B481EC6" w:rsidR="00C13D2F" w:rsidRPr="00855E8E" w:rsidRDefault="00C13D2F" w:rsidP="00855E8E">
      <w:pPr>
        <w:pStyle w:val="Akapitzlist"/>
        <w:numPr>
          <w:ilvl w:val="0"/>
          <w:numId w:val="14"/>
        </w:numPr>
        <w:autoSpaceDE w:val="0"/>
        <w:ind w:left="426" w:hanging="426"/>
        <w:rPr>
          <w:rFonts w:asciiTheme="minorHAnsi" w:hAnsiTheme="minorHAnsi" w:cstheme="minorHAnsi"/>
          <w:kern w:val="2"/>
          <w:sz w:val="18"/>
          <w:szCs w:val="18"/>
        </w:rPr>
      </w:pPr>
      <w:r w:rsidRPr="00855E8E">
        <w:rPr>
          <w:rFonts w:asciiTheme="minorHAnsi" w:hAnsiTheme="minorHAnsi" w:cstheme="minorHAnsi"/>
          <w:kern w:val="2"/>
          <w:sz w:val="18"/>
          <w:szCs w:val="18"/>
        </w:rPr>
        <w:t>Wykonawcy nie przysługują żadne roszczenia z tytułu wykonania umowy w zakresie mniejszym niż podane wartości maksymalne dotyczące ilości produktów.</w:t>
      </w:r>
    </w:p>
    <w:p w14:paraId="7950D020" w14:textId="77777777" w:rsidR="00C13D2F" w:rsidRPr="006478A3" w:rsidRDefault="00C13D2F" w:rsidP="00855E8E">
      <w:pPr>
        <w:numPr>
          <w:ilvl w:val="0"/>
          <w:numId w:val="14"/>
        </w:numPr>
        <w:autoSpaceDE w:val="0"/>
        <w:ind w:left="426" w:hanging="426"/>
        <w:rPr>
          <w:rFonts w:asciiTheme="minorHAnsi" w:hAnsiTheme="minorHAnsi" w:cstheme="minorHAnsi"/>
          <w:kern w:val="2"/>
          <w:sz w:val="18"/>
          <w:szCs w:val="18"/>
        </w:rPr>
      </w:pPr>
      <w:r w:rsidRPr="006478A3">
        <w:rPr>
          <w:rFonts w:asciiTheme="minorHAnsi" w:hAnsiTheme="minorHAnsi" w:cstheme="minorHAnsi"/>
          <w:kern w:val="2"/>
          <w:sz w:val="18"/>
          <w:szCs w:val="18"/>
        </w:rPr>
        <w:t>Zakazuje się cesji wierzytelności wynikającej z niniejszej umowy bez pisemnej zgody Zamawiającego, pod rygorem nieważności.</w:t>
      </w:r>
    </w:p>
    <w:p w14:paraId="2C4D58FB" w14:textId="77777777" w:rsidR="00C13D2F" w:rsidRPr="006478A3" w:rsidRDefault="00C13D2F" w:rsidP="00C13D2F">
      <w:pPr>
        <w:tabs>
          <w:tab w:val="left" w:pos="0"/>
          <w:tab w:val="left" w:pos="240"/>
          <w:tab w:val="center" w:pos="4535"/>
        </w:tabs>
        <w:ind w:left="284" w:hanging="44"/>
        <w:jc w:val="center"/>
        <w:rPr>
          <w:rFonts w:asciiTheme="minorHAnsi" w:hAnsiTheme="minorHAnsi" w:cstheme="minorHAnsi"/>
          <w:b/>
          <w:bCs/>
          <w:snapToGrid w:val="0"/>
          <w:sz w:val="18"/>
          <w:szCs w:val="18"/>
        </w:rPr>
      </w:pPr>
      <w:r w:rsidRPr="006478A3">
        <w:rPr>
          <w:rFonts w:asciiTheme="minorHAnsi" w:hAnsiTheme="minorHAnsi" w:cstheme="minorHAnsi"/>
          <w:b/>
          <w:bCs/>
          <w:snapToGrid w:val="0"/>
          <w:sz w:val="18"/>
          <w:szCs w:val="18"/>
        </w:rPr>
        <w:t>§5</w:t>
      </w:r>
    </w:p>
    <w:p w14:paraId="2E5B6AAE" w14:textId="77777777" w:rsidR="00C13D2F" w:rsidRPr="006478A3" w:rsidRDefault="00C13D2F" w:rsidP="00C13D2F">
      <w:pPr>
        <w:autoSpaceDE w:val="0"/>
        <w:autoSpaceDN w:val="0"/>
        <w:adjustRightInd w:val="0"/>
        <w:jc w:val="center"/>
        <w:rPr>
          <w:rFonts w:asciiTheme="minorHAnsi" w:hAnsiTheme="minorHAnsi" w:cstheme="minorHAnsi"/>
          <w:sz w:val="18"/>
          <w:szCs w:val="18"/>
        </w:rPr>
      </w:pPr>
      <w:r w:rsidRPr="006478A3">
        <w:rPr>
          <w:rFonts w:asciiTheme="minorHAnsi" w:hAnsiTheme="minorHAnsi" w:cstheme="minorHAnsi"/>
          <w:b/>
          <w:bCs/>
          <w:snapToGrid w:val="0"/>
          <w:sz w:val="18"/>
          <w:szCs w:val="18"/>
        </w:rPr>
        <w:t>Podwykonawcy</w:t>
      </w:r>
    </w:p>
    <w:p w14:paraId="0418525B" w14:textId="77777777" w:rsidR="00C13D2F" w:rsidRPr="006478A3" w:rsidRDefault="00C13D2F" w:rsidP="00C13D2F">
      <w:pPr>
        <w:tabs>
          <w:tab w:val="left" w:pos="426"/>
        </w:tabs>
        <w:autoSpaceDE w:val="0"/>
        <w:autoSpaceDN w:val="0"/>
        <w:adjustRightInd w:val="0"/>
        <w:ind w:left="480" w:hanging="480"/>
        <w:rPr>
          <w:rFonts w:asciiTheme="minorHAnsi" w:hAnsiTheme="minorHAnsi" w:cstheme="minorHAnsi"/>
          <w:sz w:val="18"/>
          <w:szCs w:val="18"/>
        </w:rPr>
      </w:pPr>
      <w:r w:rsidRPr="006478A3">
        <w:rPr>
          <w:rFonts w:asciiTheme="minorHAnsi" w:hAnsiTheme="minorHAnsi" w:cstheme="minorHAnsi"/>
          <w:sz w:val="18"/>
          <w:szCs w:val="18"/>
        </w:rPr>
        <w:t>1.    Wykonawca swoimi siłami i staraniem wykona przedmiot zamówienia z wyłączeniem prac wymienionych w ust. 2. </w:t>
      </w:r>
    </w:p>
    <w:p w14:paraId="341C28ED" w14:textId="77777777" w:rsidR="00C13D2F" w:rsidRPr="006478A3" w:rsidRDefault="00C13D2F" w:rsidP="00C13D2F">
      <w:pPr>
        <w:tabs>
          <w:tab w:val="left" w:pos="426"/>
        </w:tabs>
        <w:autoSpaceDE w:val="0"/>
        <w:autoSpaceDN w:val="0"/>
        <w:adjustRightInd w:val="0"/>
        <w:ind w:left="480" w:hanging="480"/>
        <w:rPr>
          <w:rFonts w:asciiTheme="minorHAnsi" w:hAnsiTheme="minorHAnsi" w:cstheme="minorHAnsi"/>
          <w:sz w:val="18"/>
          <w:szCs w:val="18"/>
        </w:rPr>
      </w:pPr>
      <w:r w:rsidRPr="006478A3">
        <w:rPr>
          <w:rFonts w:asciiTheme="minorHAnsi" w:hAnsiTheme="minorHAnsi" w:cstheme="minorHAnsi"/>
          <w:sz w:val="18"/>
          <w:szCs w:val="18"/>
        </w:rPr>
        <w:t>2.     Podwykonawca (</w:t>
      </w:r>
      <w:proofErr w:type="spellStart"/>
      <w:r w:rsidRPr="006478A3">
        <w:rPr>
          <w:rFonts w:asciiTheme="minorHAnsi" w:hAnsiTheme="minorHAnsi" w:cstheme="minorHAnsi"/>
          <w:sz w:val="18"/>
          <w:szCs w:val="18"/>
        </w:rPr>
        <w:t>cy</w:t>
      </w:r>
      <w:proofErr w:type="spellEnd"/>
      <w:r w:rsidRPr="006478A3">
        <w:rPr>
          <w:rFonts w:asciiTheme="minorHAnsi" w:hAnsiTheme="minorHAnsi" w:cstheme="minorHAnsi"/>
          <w:sz w:val="18"/>
          <w:szCs w:val="18"/>
        </w:rPr>
        <w:t>)*, zgodnie z umową zawartą z Wykonawcą, wykona (ją)* następujące prace: ...................................................... </w:t>
      </w:r>
    </w:p>
    <w:p w14:paraId="375AEAF5" w14:textId="77777777" w:rsidR="00C13D2F" w:rsidRPr="006478A3" w:rsidRDefault="00C13D2F" w:rsidP="00C13D2F">
      <w:pPr>
        <w:autoSpaceDE w:val="0"/>
        <w:autoSpaceDN w:val="0"/>
        <w:adjustRightInd w:val="0"/>
        <w:ind w:left="360" w:hanging="360"/>
        <w:jc w:val="both"/>
        <w:rPr>
          <w:rFonts w:asciiTheme="minorHAnsi" w:hAnsiTheme="minorHAnsi" w:cstheme="minorHAnsi"/>
          <w:b/>
          <w:bCs/>
          <w:snapToGrid w:val="0"/>
          <w:sz w:val="18"/>
          <w:szCs w:val="18"/>
        </w:rPr>
      </w:pPr>
      <w:r w:rsidRPr="006478A3">
        <w:rPr>
          <w:rFonts w:asciiTheme="minorHAnsi" w:hAnsiTheme="minorHAnsi" w:cstheme="minorHAnsi"/>
          <w:sz w:val="18"/>
          <w:szCs w:val="18"/>
        </w:rPr>
        <w:t>3.   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35F49132" w14:textId="77777777" w:rsidR="00C13D2F" w:rsidRPr="006478A3" w:rsidRDefault="00C13D2F" w:rsidP="00C13D2F">
      <w:pPr>
        <w:jc w:val="center"/>
        <w:rPr>
          <w:rFonts w:asciiTheme="minorHAnsi" w:hAnsiTheme="minorHAnsi" w:cstheme="minorHAnsi"/>
          <w:b/>
          <w:bCs/>
          <w:sz w:val="18"/>
          <w:szCs w:val="18"/>
        </w:rPr>
      </w:pPr>
    </w:p>
    <w:p w14:paraId="0272FCFD" w14:textId="77777777" w:rsidR="00C13D2F" w:rsidRPr="006478A3" w:rsidRDefault="00C13D2F" w:rsidP="00C13D2F">
      <w:pPr>
        <w:jc w:val="center"/>
        <w:rPr>
          <w:rFonts w:asciiTheme="minorHAnsi" w:hAnsiTheme="minorHAnsi" w:cstheme="minorHAnsi"/>
          <w:b/>
          <w:bCs/>
          <w:sz w:val="18"/>
          <w:szCs w:val="18"/>
        </w:rPr>
      </w:pPr>
      <w:r w:rsidRPr="006478A3">
        <w:rPr>
          <w:rFonts w:asciiTheme="minorHAnsi" w:hAnsiTheme="minorHAnsi" w:cstheme="minorHAnsi"/>
          <w:b/>
          <w:bCs/>
          <w:sz w:val="18"/>
          <w:szCs w:val="18"/>
        </w:rPr>
        <w:t>§ 6</w:t>
      </w:r>
    </w:p>
    <w:p w14:paraId="106036E0" w14:textId="77777777" w:rsidR="00C13D2F" w:rsidRPr="006478A3" w:rsidRDefault="00C13D2F" w:rsidP="00C13D2F">
      <w:pPr>
        <w:spacing w:line="360" w:lineRule="auto"/>
        <w:jc w:val="center"/>
        <w:rPr>
          <w:rFonts w:asciiTheme="minorHAnsi" w:hAnsiTheme="minorHAnsi" w:cstheme="minorHAnsi"/>
          <w:b/>
          <w:bCs/>
          <w:sz w:val="18"/>
          <w:szCs w:val="18"/>
        </w:rPr>
      </w:pPr>
      <w:r w:rsidRPr="006478A3">
        <w:rPr>
          <w:rFonts w:asciiTheme="minorHAnsi" w:hAnsiTheme="minorHAnsi" w:cstheme="minorHAnsi"/>
          <w:b/>
          <w:bCs/>
          <w:sz w:val="18"/>
          <w:szCs w:val="18"/>
        </w:rPr>
        <w:t>Kary umowne</w:t>
      </w:r>
    </w:p>
    <w:p w14:paraId="5625F55C" w14:textId="77777777" w:rsidR="00C13D2F" w:rsidRPr="006478A3" w:rsidRDefault="00C13D2F" w:rsidP="000351F3">
      <w:pPr>
        <w:numPr>
          <w:ilvl w:val="0"/>
          <w:numId w:val="62"/>
        </w:numPr>
        <w:tabs>
          <w:tab w:val="left" w:pos="284"/>
        </w:tabs>
        <w:spacing w:line="240" w:lineRule="atLeast"/>
        <w:ind w:left="0" w:firstLine="0"/>
        <w:rPr>
          <w:rFonts w:asciiTheme="minorHAnsi" w:hAnsiTheme="minorHAnsi" w:cstheme="minorHAnsi"/>
          <w:b/>
          <w:sz w:val="18"/>
          <w:szCs w:val="18"/>
        </w:rPr>
      </w:pPr>
      <w:r w:rsidRPr="006478A3">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0942ADEE" w14:textId="77777777" w:rsidR="00C13D2F" w:rsidRPr="006478A3" w:rsidRDefault="00C13D2F" w:rsidP="000351F3">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6478A3">
        <w:rPr>
          <w:rFonts w:asciiTheme="minorHAnsi" w:hAnsiTheme="minorHAnsi" w:cstheme="minorHAnsi"/>
          <w:b/>
          <w:sz w:val="18"/>
          <w:szCs w:val="18"/>
        </w:rPr>
        <w:t>Wykonawca zapłaci Zamawiającemu karę umowną:</w:t>
      </w:r>
    </w:p>
    <w:p w14:paraId="5E173F54" w14:textId="77777777" w:rsidR="00C13D2F" w:rsidRPr="006478A3" w:rsidRDefault="00C13D2F" w:rsidP="000351F3">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6478A3">
        <w:rPr>
          <w:rFonts w:asciiTheme="minorHAnsi" w:hAnsiTheme="minorHAnsi" w:cstheme="minorHAnsi"/>
          <w:sz w:val="18"/>
          <w:szCs w:val="18"/>
        </w:rPr>
        <w:t>w przypadku opóźnienia w dostarczeniu zamówionych artykułów spożywczych w wysokości 1%  wartości zamówienia za każde 30 minut opóźnienia, ale nie więcej niż 20% wartości brutto danego zamówienia,</w:t>
      </w:r>
    </w:p>
    <w:p w14:paraId="3CE55860" w14:textId="77777777" w:rsidR="00C13D2F" w:rsidRPr="006478A3" w:rsidRDefault="00C13D2F" w:rsidP="000351F3">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6478A3">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457C3311" w14:textId="77777777" w:rsidR="00C13D2F" w:rsidRPr="006478A3" w:rsidRDefault="00C13D2F" w:rsidP="000351F3">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6478A3">
        <w:rPr>
          <w:rFonts w:asciiTheme="minorHAnsi" w:hAnsiTheme="minorHAnsi" w:cstheme="minorHAnsi"/>
          <w:b/>
          <w:sz w:val="18"/>
          <w:szCs w:val="18"/>
        </w:rPr>
        <w:t>Zamawiający zapłaci Wykonawcy karę umowną</w:t>
      </w:r>
      <w:r w:rsidRPr="006478A3">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48BFE4FF" w14:textId="77777777" w:rsidR="00C13D2F" w:rsidRPr="006478A3" w:rsidRDefault="00C13D2F" w:rsidP="00C13D2F">
      <w:pPr>
        <w:tabs>
          <w:tab w:val="left" w:pos="284"/>
        </w:tabs>
        <w:autoSpaceDE w:val="0"/>
        <w:rPr>
          <w:rFonts w:asciiTheme="minorHAnsi" w:hAnsiTheme="minorHAnsi" w:cstheme="minorHAnsi"/>
          <w:sz w:val="18"/>
          <w:szCs w:val="18"/>
        </w:rPr>
      </w:pPr>
      <w:r w:rsidRPr="006478A3">
        <w:rPr>
          <w:rFonts w:asciiTheme="minorHAnsi" w:hAnsiTheme="minorHAnsi" w:cstheme="minorHAnsi"/>
          <w:sz w:val="18"/>
          <w:szCs w:val="18"/>
        </w:rPr>
        <w:t xml:space="preserve">2. 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 </w:t>
      </w:r>
    </w:p>
    <w:p w14:paraId="04C0F1F7" w14:textId="77777777" w:rsidR="00C13D2F" w:rsidRPr="006478A3" w:rsidRDefault="00C13D2F" w:rsidP="00C13D2F">
      <w:pPr>
        <w:tabs>
          <w:tab w:val="left" w:pos="284"/>
        </w:tabs>
        <w:autoSpaceDE w:val="0"/>
        <w:rPr>
          <w:rFonts w:asciiTheme="minorHAnsi" w:hAnsiTheme="minorHAnsi" w:cstheme="minorHAnsi"/>
          <w:sz w:val="18"/>
          <w:szCs w:val="18"/>
        </w:rPr>
      </w:pPr>
      <w:r w:rsidRPr="006478A3">
        <w:rPr>
          <w:rFonts w:asciiTheme="minorHAnsi" w:hAnsiTheme="minorHAnsi" w:cstheme="minorHAnsi"/>
          <w:sz w:val="18"/>
          <w:szCs w:val="18"/>
        </w:rPr>
        <w:t xml:space="preserve">3. Łączna maksymalna wysokość kar umownych, o których mowa w ust. 1 lit. a-c oraz ust. 2 nie może przekroczyć 20% wynagrodzenia brutto. </w:t>
      </w:r>
    </w:p>
    <w:p w14:paraId="790F56B6" w14:textId="77777777" w:rsidR="00C13D2F" w:rsidRPr="006478A3" w:rsidRDefault="00C13D2F" w:rsidP="00C13D2F">
      <w:pPr>
        <w:tabs>
          <w:tab w:val="left" w:pos="284"/>
        </w:tabs>
        <w:autoSpaceDE w:val="0"/>
        <w:rPr>
          <w:rFonts w:asciiTheme="minorHAnsi" w:hAnsiTheme="minorHAnsi" w:cstheme="minorHAnsi"/>
          <w:b/>
          <w:bCs/>
          <w:sz w:val="18"/>
          <w:szCs w:val="18"/>
        </w:rPr>
      </w:pPr>
      <w:r w:rsidRPr="006478A3">
        <w:rPr>
          <w:rFonts w:asciiTheme="minorHAnsi" w:hAnsiTheme="minorHAnsi" w:cstheme="minorHAnsi"/>
          <w:sz w:val="18"/>
          <w:szCs w:val="18"/>
        </w:rPr>
        <w:lastRenderedPageBreak/>
        <w:t>4. Wykonawca oświadcza, iż wyraża zgodę na potrącenie naliczonych kar umownych z wynagrodzenia za wykonanie przedmiotu umowy</w:t>
      </w:r>
    </w:p>
    <w:p w14:paraId="5C7E76FB" w14:textId="77777777" w:rsidR="00C13D2F" w:rsidRPr="006478A3" w:rsidRDefault="00C13D2F" w:rsidP="00C13D2F">
      <w:pPr>
        <w:autoSpaceDE w:val="0"/>
        <w:jc w:val="center"/>
        <w:rPr>
          <w:rFonts w:asciiTheme="minorHAnsi" w:hAnsiTheme="minorHAnsi" w:cstheme="minorHAnsi"/>
          <w:b/>
          <w:bCs/>
          <w:sz w:val="18"/>
          <w:szCs w:val="18"/>
        </w:rPr>
      </w:pPr>
      <w:r w:rsidRPr="006478A3">
        <w:rPr>
          <w:rFonts w:asciiTheme="minorHAnsi" w:hAnsiTheme="minorHAnsi" w:cstheme="minorHAnsi"/>
          <w:b/>
          <w:bCs/>
          <w:sz w:val="18"/>
          <w:szCs w:val="18"/>
        </w:rPr>
        <w:t>§ 7</w:t>
      </w:r>
    </w:p>
    <w:p w14:paraId="7AA7668D" w14:textId="77777777" w:rsidR="00C13D2F" w:rsidRPr="006478A3" w:rsidRDefault="00C13D2F" w:rsidP="00C13D2F">
      <w:pPr>
        <w:autoSpaceDE w:val="0"/>
        <w:spacing w:line="360" w:lineRule="auto"/>
        <w:jc w:val="center"/>
        <w:rPr>
          <w:rFonts w:asciiTheme="minorHAnsi" w:hAnsiTheme="minorHAnsi" w:cstheme="minorHAnsi"/>
          <w:sz w:val="18"/>
          <w:szCs w:val="18"/>
        </w:rPr>
      </w:pPr>
      <w:r w:rsidRPr="006478A3">
        <w:rPr>
          <w:rFonts w:asciiTheme="minorHAnsi" w:hAnsiTheme="minorHAnsi" w:cstheme="minorHAnsi"/>
          <w:b/>
          <w:bCs/>
          <w:sz w:val="18"/>
          <w:szCs w:val="18"/>
        </w:rPr>
        <w:t>Odstąpienie od umowy/Rozwiązanie umowy</w:t>
      </w:r>
    </w:p>
    <w:p w14:paraId="03163A98"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1. Zamawiający może odstąpić od umowy, jeżeli: </w:t>
      </w:r>
    </w:p>
    <w:p w14:paraId="06D28701"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a) Wykonawca przerwał z przyczyn leżących po stronie Wykonawcy realizację przedmiotu umowy, </w:t>
      </w:r>
    </w:p>
    <w:p w14:paraId="5591E42B"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58EB15EF"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4DB557F3"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xml:space="preserve">. 4. Dodatkowo Zamawiający może odstąpić od umowy jeżeli zachodzi co najmniej jedna z następujących okoliczności: </w:t>
      </w:r>
    </w:p>
    <w:p w14:paraId="40FBF538"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a) dokonano zmiany umowy z naruszeniem art. 454 i art. 455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xml:space="preserve">, </w:t>
      </w:r>
    </w:p>
    <w:p w14:paraId="1CFB4D6C"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b) Wykonawca w chwili zawarcia umowy podlegał wykluczeniu na podstawie art. 108 ustawy </w:t>
      </w:r>
      <w:proofErr w:type="spellStart"/>
      <w:r w:rsidRPr="006478A3">
        <w:rPr>
          <w:rFonts w:asciiTheme="minorHAnsi" w:hAnsiTheme="minorHAnsi" w:cstheme="minorHAnsi"/>
          <w:sz w:val="18"/>
          <w:szCs w:val="18"/>
        </w:rPr>
        <w:t>Pzp</w:t>
      </w:r>
      <w:proofErr w:type="spellEnd"/>
      <w:r w:rsidRPr="006478A3">
        <w:rPr>
          <w:rFonts w:asciiTheme="minorHAnsi" w:hAnsiTheme="minorHAnsi" w:cstheme="minorHAnsi"/>
          <w:sz w:val="18"/>
          <w:szCs w:val="18"/>
        </w:rPr>
        <w:t xml:space="preserve">, </w:t>
      </w:r>
    </w:p>
    <w:p w14:paraId="6FD5E72C"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C127300"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5. W przypadku, o którym mowa w ust. 4 lit. a), Zamawiający odstępuje od umowy w części, której zmiana dotyczy. </w:t>
      </w:r>
    </w:p>
    <w:p w14:paraId="6AD2B61E"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30A18520" w14:textId="77777777" w:rsidR="00C13D2F" w:rsidRPr="006478A3" w:rsidRDefault="00C13D2F" w:rsidP="00C13D2F">
      <w:pPr>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3F7CE994" w14:textId="77777777" w:rsidR="00C13D2F" w:rsidRPr="006478A3" w:rsidRDefault="00C13D2F" w:rsidP="00C13D2F">
      <w:pPr>
        <w:autoSpaceDE w:val="0"/>
        <w:autoSpaceDN w:val="0"/>
        <w:adjustRightInd w:val="0"/>
        <w:jc w:val="center"/>
        <w:rPr>
          <w:rFonts w:asciiTheme="minorHAnsi" w:hAnsiTheme="minorHAnsi" w:cstheme="minorHAnsi"/>
          <w:b/>
          <w:bCs/>
          <w:snapToGrid w:val="0"/>
          <w:sz w:val="18"/>
          <w:szCs w:val="18"/>
        </w:rPr>
      </w:pPr>
      <w:r w:rsidRPr="006478A3">
        <w:rPr>
          <w:rFonts w:asciiTheme="minorHAnsi" w:hAnsiTheme="minorHAnsi" w:cstheme="minorHAnsi"/>
          <w:b/>
          <w:bCs/>
          <w:snapToGrid w:val="0"/>
          <w:sz w:val="18"/>
          <w:szCs w:val="18"/>
        </w:rPr>
        <w:t>§8</w:t>
      </w:r>
    </w:p>
    <w:p w14:paraId="36199B26" w14:textId="77777777" w:rsidR="00C13D2F" w:rsidRPr="006478A3" w:rsidRDefault="00C13D2F" w:rsidP="00C13D2F">
      <w:pPr>
        <w:autoSpaceDE w:val="0"/>
        <w:autoSpaceDN w:val="0"/>
        <w:adjustRightInd w:val="0"/>
        <w:jc w:val="center"/>
        <w:rPr>
          <w:rFonts w:asciiTheme="minorHAnsi" w:hAnsiTheme="minorHAnsi" w:cstheme="minorHAnsi"/>
          <w:b/>
          <w:sz w:val="18"/>
          <w:szCs w:val="18"/>
        </w:rPr>
      </w:pPr>
      <w:r w:rsidRPr="006478A3">
        <w:rPr>
          <w:rFonts w:asciiTheme="minorHAnsi" w:hAnsiTheme="minorHAnsi" w:cstheme="minorHAnsi"/>
          <w:b/>
          <w:sz w:val="18"/>
          <w:szCs w:val="18"/>
        </w:rPr>
        <w:t>Zmiany do umowy</w:t>
      </w:r>
    </w:p>
    <w:p w14:paraId="0F61C61E" w14:textId="77777777" w:rsidR="00C13D2F" w:rsidRPr="006478A3" w:rsidRDefault="00C13D2F" w:rsidP="000351F3">
      <w:pPr>
        <w:numPr>
          <w:ilvl w:val="0"/>
          <w:numId w:val="65"/>
        </w:numPr>
        <w:tabs>
          <w:tab w:val="left" w:pos="0"/>
          <w:tab w:val="left" w:pos="284"/>
        </w:tabs>
        <w:spacing w:before="60"/>
        <w:ind w:left="0" w:firstLine="0"/>
        <w:jc w:val="both"/>
        <w:rPr>
          <w:rFonts w:asciiTheme="minorHAnsi" w:hAnsiTheme="minorHAnsi" w:cstheme="minorHAnsi"/>
          <w:sz w:val="18"/>
          <w:szCs w:val="18"/>
        </w:rPr>
      </w:pPr>
      <w:r w:rsidRPr="006478A3">
        <w:rPr>
          <w:rFonts w:asciiTheme="minorHAnsi" w:hAnsiTheme="minorHAnsi" w:cstheme="minorHAnsi"/>
          <w:sz w:val="18"/>
          <w:szCs w:val="18"/>
        </w:rPr>
        <w:t>Wszelkie zmiany i uzupełnienia umowy mogą być dokonywane jedynie w formie pisemnej w postaci aneksu do umowy, pod rygorem nieważności.</w:t>
      </w:r>
    </w:p>
    <w:p w14:paraId="34FA210D" w14:textId="77777777" w:rsidR="00C13D2F" w:rsidRPr="006478A3" w:rsidRDefault="00C13D2F" w:rsidP="000351F3">
      <w:pPr>
        <w:numPr>
          <w:ilvl w:val="0"/>
          <w:numId w:val="65"/>
        </w:numPr>
        <w:tabs>
          <w:tab w:val="left" w:pos="0"/>
          <w:tab w:val="left" w:pos="284"/>
        </w:tabs>
        <w:spacing w:before="60"/>
        <w:ind w:left="0" w:firstLine="0"/>
        <w:jc w:val="both"/>
        <w:rPr>
          <w:rFonts w:asciiTheme="minorHAnsi" w:hAnsiTheme="minorHAnsi" w:cstheme="minorHAnsi"/>
          <w:sz w:val="18"/>
          <w:szCs w:val="18"/>
        </w:rPr>
      </w:pPr>
      <w:r w:rsidRPr="006478A3">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7AD2B361" w14:textId="77777777" w:rsidR="00C13D2F" w:rsidRPr="006478A3" w:rsidRDefault="00C13D2F" w:rsidP="000351F3">
      <w:pPr>
        <w:numPr>
          <w:ilvl w:val="0"/>
          <w:numId w:val="65"/>
        </w:numPr>
        <w:tabs>
          <w:tab w:val="left" w:pos="0"/>
          <w:tab w:val="left" w:pos="284"/>
        </w:tabs>
        <w:spacing w:before="60"/>
        <w:ind w:left="0" w:firstLine="0"/>
        <w:jc w:val="both"/>
        <w:rPr>
          <w:rFonts w:asciiTheme="minorHAnsi" w:hAnsiTheme="minorHAnsi" w:cstheme="minorHAnsi"/>
          <w:sz w:val="18"/>
          <w:szCs w:val="18"/>
        </w:rPr>
      </w:pPr>
      <w:r w:rsidRPr="006478A3">
        <w:rPr>
          <w:rFonts w:asciiTheme="minorHAnsi" w:eastAsia="Calibri" w:hAnsiTheme="minorHAnsi" w:cstheme="minorHAnsi"/>
          <w:bCs/>
          <w:sz w:val="18"/>
          <w:szCs w:val="18"/>
        </w:rPr>
        <w:t xml:space="preserve">Zamawiający oświadcza, iż zgodnie z art. 455ustawy Prawo zamówień publicznych, przewiduje możliwość istotnych zmian Umowy w stosunku do treści oferty, na podstawie której dokonano wyboru Wykonawcy, </w:t>
      </w:r>
      <w:r w:rsidRPr="006478A3">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00389145" w14:textId="77777777" w:rsidR="00C13D2F" w:rsidRPr="006478A3" w:rsidRDefault="00C13D2F" w:rsidP="00C13D2F">
      <w:pPr>
        <w:autoSpaceDE w:val="0"/>
        <w:autoSpaceDN w:val="0"/>
        <w:adjustRightInd w:val="0"/>
        <w:jc w:val="both"/>
        <w:rPr>
          <w:rFonts w:asciiTheme="minorHAnsi" w:eastAsia="Calibri" w:hAnsiTheme="minorHAnsi" w:cstheme="minorHAnsi"/>
          <w:sz w:val="18"/>
          <w:szCs w:val="18"/>
        </w:rPr>
      </w:pPr>
      <w:r w:rsidRPr="006478A3">
        <w:rPr>
          <w:rFonts w:asciiTheme="minorHAnsi" w:eastAsia="Calibri" w:hAnsiTheme="minorHAnsi" w:cstheme="minorHAnsi"/>
          <w:bCs/>
          <w:sz w:val="18"/>
          <w:szCs w:val="18"/>
        </w:rPr>
        <w:t xml:space="preserve">1) </w:t>
      </w:r>
      <w:r w:rsidRPr="006478A3">
        <w:rPr>
          <w:rFonts w:asciiTheme="minorHAnsi" w:hAnsiTheme="minorHAnsi" w:cstheme="minorHAnsi"/>
          <w:sz w:val="18"/>
          <w:szCs w:val="18"/>
        </w:rPr>
        <w:t>Zmiany terminu realizacji zadania w przypadku:</w:t>
      </w:r>
    </w:p>
    <w:p w14:paraId="1529AF74" w14:textId="77777777" w:rsidR="00C13D2F" w:rsidRPr="006478A3" w:rsidRDefault="00C13D2F" w:rsidP="000351F3">
      <w:pPr>
        <w:numPr>
          <w:ilvl w:val="1"/>
          <w:numId w:val="66"/>
        </w:numPr>
        <w:tabs>
          <w:tab w:val="left" w:pos="0"/>
          <w:tab w:val="num" w:pos="851"/>
        </w:tabs>
        <w:autoSpaceDE w:val="0"/>
        <w:autoSpaceDN w:val="0"/>
        <w:adjustRightInd w:val="0"/>
        <w:ind w:left="0"/>
        <w:jc w:val="both"/>
        <w:rPr>
          <w:rFonts w:asciiTheme="minorHAnsi" w:hAnsiTheme="minorHAnsi" w:cstheme="minorHAnsi"/>
          <w:sz w:val="18"/>
          <w:szCs w:val="18"/>
        </w:rPr>
      </w:pPr>
      <w:r w:rsidRPr="006478A3">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7B3CAF22" w14:textId="77777777" w:rsidR="00C13D2F" w:rsidRPr="006478A3" w:rsidRDefault="00C13D2F" w:rsidP="000351F3">
      <w:pPr>
        <w:numPr>
          <w:ilvl w:val="1"/>
          <w:numId w:val="66"/>
        </w:numPr>
        <w:tabs>
          <w:tab w:val="left" w:pos="0"/>
          <w:tab w:val="num" w:pos="851"/>
        </w:tabs>
        <w:autoSpaceDE w:val="0"/>
        <w:autoSpaceDN w:val="0"/>
        <w:adjustRightInd w:val="0"/>
        <w:ind w:left="0"/>
        <w:jc w:val="both"/>
        <w:rPr>
          <w:rFonts w:asciiTheme="minorHAnsi" w:hAnsiTheme="minorHAnsi" w:cstheme="minorHAnsi"/>
          <w:sz w:val="18"/>
          <w:szCs w:val="18"/>
        </w:rPr>
      </w:pPr>
      <w:r w:rsidRPr="006478A3">
        <w:rPr>
          <w:rFonts w:asciiTheme="minorHAnsi" w:hAnsiTheme="minorHAnsi" w:cstheme="minorHAnsi"/>
          <w:sz w:val="18"/>
          <w:szCs w:val="18"/>
        </w:rPr>
        <w:t>zmiana przepisów powodujących konieczność innych rozwiązań niż zakładano w opisie przedmiotu zamówienia;</w:t>
      </w:r>
    </w:p>
    <w:p w14:paraId="6217AA2F" w14:textId="77777777" w:rsidR="00C13D2F" w:rsidRPr="006478A3" w:rsidRDefault="00C13D2F" w:rsidP="00C13D2F">
      <w:pPr>
        <w:tabs>
          <w:tab w:val="left" w:pos="0"/>
        </w:tabs>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2)Zmiany osobowe w przypadku:</w:t>
      </w:r>
    </w:p>
    <w:p w14:paraId="40E8C2A3" w14:textId="77777777" w:rsidR="00C13D2F" w:rsidRPr="006478A3" w:rsidRDefault="00C13D2F" w:rsidP="000351F3">
      <w:pPr>
        <w:numPr>
          <w:ilvl w:val="0"/>
          <w:numId w:val="67"/>
        </w:numPr>
        <w:tabs>
          <w:tab w:val="left" w:pos="0"/>
          <w:tab w:val="num" w:pos="851"/>
        </w:tabs>
        <w:autoSpaceDE w:val="0"/>
        <w:autoSpaceDN w:val="0"/>
        <w:adjustRightInd w:val="0"/>
        <w:ind w:left="0"/>
        <w:jc w:val="both"/>
        <w:rPr>
          <w:rFonts w:asciiTheme="minorHAnsi" w:hAnsiTheme="minorHAnsi" w:cstheme="minorHAnsi"/>
          <w:sz w:val="18"/>
          <w:szCs w:val="18"/>
        </w:rPr>
      </w:pPr>
      <w:r w:rsidRPr="006478A3">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3C7FC0D4" w14:textId="77777777" w:rsidR="00C13D2F" w:rsidRPr="006478A3" w:rsidRDefault="00C13D2F" w:rsidP="00C13D2F">
      <w:pPr>
        <w:tabs>
          <w:tab w:val="left" w:pos="0"/>
        </w:tabs>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3)Pozostałe zmiany: </w:t>
      </w:r>
    </w:p>
    <w:p w14:paraId="0C156826" w14:textId="77777777" w:rsidR="00C13D2F" w:rsidRPr="006478A3" w:rsidRDefault="00C13D2F" w:rsidP="000351F3">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 xml:space="preserve"> w każdym przypadku, gdy zmiana jest korzystna dla Zamawiającego (np. zmniejszenie wartości zamówienia, skrócenie czasu dostaw);</w:t>
      </w:r>
    </w:p>
    <w:p w14:paraId="2C493932" w14:textId="77777777" w:rsidR="00C13D2F" w:rsidRPr="006478A3" w:rsidRDefault="00C13D2F" w:rsidP="000351F3">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10240045" w14:textId="77777777" w:rsidR="00C13D2F" w:rsidRPr="006478A3" w:rsidRDefault="00C13D2F" w:rsidP="000351F3">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zmiana sposobu rozliczania umowy lub dokonywania płatności na rzecz Wykonawcy ( np. terminu płatności faktury, zmiana okresu rozliczeniowego);</w:t>
      </w:r>
    </w:p>
    <w:p w14:paraId="502B0705" w14:textId="77777777" w:rsidR="00C13D2F" w:rsidRPr="006478A3" w:rsidRDefault="00C13D2F" w:rsidP="000351F3">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1DB92E40" w14:textId="77777777" w:rsidR="00C13D2F" w:rsidRPr="006478A3" w:rsidRDefault="00C13D2F" w:rsidP="000351F3">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obniżenie wynagrodzenia Wykonawcy;</w:t>
      </w:r>
    </w:p>
    <w:p w14:paraId="64300226" w14:textId="77777777" w:rsidR="00C13D2F" w:rsidRPr="006478A3" w:rsidRDefault="00C13D2F" w:rsidP="000351F3">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20CF4ECA" w14:textId="77777777" w:rsidR="00C13D2F" w:rsidRPr="006478A3" w:rsidRDefault="00C13D2F" w:rsidP="000351F3">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6478A3">
        <w:rPr>
          <w:rFonts w:asciiTheme="minorHAnsi" w:hAnsiTheme="minorHAnsi" w:cstheme="minorHAnsi"/>
          <w:sz w:val="18"/>
          <w:szCs w:val="18"/>
        </w:rPr>
        <w:t>zmiana rachunku bankowego Wykonawcy,</w:t>
      </w:r>
    </w:p>
    <w:p w14:paraId="4C0E4CD6" w14:textId="77777777" w:rsidR="00C13D2F" w:rsidRPr="006478A3" w:rsidRDefault="00C13D2F" w:rsidP="000351F3">
      <w:pPr>
        <w:numPr>
          <w:ilvl w:val="0"/>
          <w:numId w:val="48"/>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6478A3">
        <w:rPr>
          <w:rFonts w:asciiTheme="minorHAnsi" w:hAnsiTheme="minorHAnsi" w:cstheme="minorHAnsi"/>
          <w:sz w:val="18"/>
          <w:szCs w:val="18"/>
        </w:rPr>
        <w:t>dopuszcza się zmianę wysokości wynagrodzenia należnego Wykonawcy, w przypadku zmiany:</w:t>
      </w:r>
    </w:p>
    <w:p w14:paraId="5BA68316" w14:textId="77777777" w:rsidR="00C13D2F" w:rsidRPr="006478A3" w:rsidRDefault="00C13D2F" w:rsidP="000351F3">
      <w:pPr>
        <w:numPr>
          <w:ilvl w:val="0"/>
          <w:numId w:val="75"/>
        </w:numPr>
        <w:ind w:left="851" w:hanging="284"/>
        <w:jc w:val="both"/>
        <w:rPr>
          <w:rFonts w:asciiTheme="minorHAnsi" w:hAnsiTheme="minorHAnsi" w:cstheme="minorHAnsi"/>
          <w:sz w:val="18"/>
          <w:szCs w:val="18"/>
          <w:lang w:eastAsia="en-US"/>
        </w:rPr>
      </w:pPr>
      <w:r w:rsidRPr="006478A3">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1DFFB890" w14:textId="77777777" w:rsidR="00C13D2F" w:rsidRPr="006478A3" w:rsidRDefault="00C13D2F" w:rsidP="000351F3">
      <w:pPr>
        <w:numPr>
          <w:ilvl w:val="0"/>
          <w:numId w:val="75"/>
        </w:numPr>
        <w:ind w:left="851" w:hanging="284"/>
        <w:jc w:val="both"/>
        <w:rPr>
          <w:rFonts w:asciiTheme="minorHAnsi" w:hAnsiTheme="minorHAnsi" w:cstheme="minorHAnsi"/>
          <w:sz w:val="18"/>
          <w:szCs w:val="18"/>
          <w:lang w:eastAsia="en-US"/>
        </w:rPr>
      </w:pPr>
      <w:r w:rsidRPr="006478A3">
        <w:rPr>
          <w:rFonts w:asciiTheme="minorHAnsi" w:hAnsiTheme="minorHAnsi" w:cstheme="minorHAnsi"/>
          <w:sz w:val="18"/>
          <w:szCs w:val="18"/>
          <w:lang w:eastAsia="en-US"/>
        </w:rPr>
        <w:lastRenderedPageBreak/>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658306B" w14:textId="77777777" w:rsidR="00C13D2F" w:rsidRPr="006478A3" w:rsidRDefault="00C13D2F" w:rsidP="000351F3">
      <w:pPr>
        <w:numPr>
          <w:ilvl w:val="0"/>
          <w:numId w:val="75"/>
        </w:numPr>
        <w:ind w:left="851" w:hanging="284"/>
        <w:jc w:val="both"/>
        <w:rPr>
          <w:rFonts w:asciiTheme="minorHAnsi" w:hAnsiTheme="minorHAnsi" w:cstheme="minorHAnsi"/>
          <w:sz w:val="18"/>
          <w:szCs w:val="18"/>
          <w:lang w:eastAsia="en-US"/>
        </w:rPr>
      </w:pPr>
      <w:r w:rsidRPr="006478A3">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0467D58" w14:textId="77777777" w:rsidR="00C13D2F" w:rsidRPr="006478A3" w:rsidRDefault="00C13D2F" w:rsidP="000351F3">
      <w:pPr>
        <w:numPr>
          <w:ilvl w:val="0"/>
          <w:numId w:val="75"/>
        </w:numPr>
        <w:ind w:left="851" w:hanging="284"/>
        <w:jc w:val="both"/>
        <w:rPr>
          <w:rFonts w:asciiTheme="minorHAnsi" w:hAnsiTheme="minorHAnsi" w:cstheme="minorHAnsi"/>
          <w:sz w:val="18"/>
          <w:szCs w:val="18"/>
          <w:lang w:eastAsia="en-US"/>
        </w:rPr>
      </w:pPr>
      <w:r w:rsidRPr="006478A3">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1B437835" w14:textId="77777777" w:rsidR="00C13D2F" w:rsidRPr="006478A3" w:rsidRDefault="00C13D2F" w:rsidP="00C13D2F">
      <w:pPr>
        <w:ind w:left="567"/>
        <w:jc w:val="both"/>
        <w:rPr>
          <w:rFonts w:asciiTheme="minorHAnsi" w:hAnsiTheme="minorHAnsi" w:cstheme="minorHAnsi"/>
          <w:sz w:val="18"/>
          <w:szCs w:val="18"/>
        </w:rPr>
      </w:pPr>
      <w:r w:rsidRPr="006478A3">
        <w:rPr>
          <w:rFonts w:asciiTheme="minorHAnsi" w:hAnsiTheme="minorHAnsi" w:cstheme="minorHAnsi"/>
          <w:sz w:val="18"/>
          <w:szCs w:val="18"/>
        </w:rPr>
        <w:t>- jeżeli zmiany te będą miały wpływ na koszty wykonania zamówienia przez Wykonawcę,</w:t>
      </w:r>
    </w:p>
    <w:p w14:paraId="06673790" w14:textId="77777777" w:rsidR="00C13D2F" w:rsidRPr="006478A3" w:rsidRDefault="00C13D2F" w:rsidP="000351F3">
      <w:pPr>
        <w:numPr>
          <w:ilvl w:val="0"/>
          <w:numId w:val="48"/>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6478A3">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40CB4C87" w14:textId="77777777" w:rsidR="00C13D2F" w:rsidRPr="006478A3" w:rsidRDefault="00C13D2F" w:rsidP="000351F3">
      <w:pPr>
        <w:numPr>
          <w:ilvl w:val="0"/>
          <w:numId w:val="75"/>
        </w:numPr>
        <w:ind w:left="851" w:hanging="284"/>
        <w:jc w:val="both"/>
        <w:rPr>
          <w:rFonts w:asciiTheme="minorHAnsi" w:hAnsiTheme="minorHAnsi" w:cstheme="minorHAnsi"/>
          <w:sz w:val="18"/>
          <w:szCs w:val="18"/>
          <w:lang w:eastAsia="en-US"/>
        </w:rPr>
      </w:pPr>
      <w:r w:rsidRPr="006478A3">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5243C03E" w14:textId="77777777" w:rsidR="00C13D2F" w:rsidRPr="006478A3" w:rsidRDefault="00C13D2F" w:rsidP="000351F3">
      <w:pPr>
        <w:numPr>
          <w:ilvl w:val="0"/>
          <w:numId w:val="75"/>
        </w:numPr>
        <w:ind w:left="851" w:hanging="284"/>
        <w:jc w:val="both"/>
        <w:rPr>
          <w:rFonts w:asciiTheme="minorHAnsi" w:hAnsiTheme="minorHAnsi" w:cstheme="minorHAnsi"/>
          <w:sz w:val="18"/>
          <w:szCs w:val="18"/>
          <w:lang w:eastAsia="en-US"/>
        </w:rPr>
      </w:pPr>
      <w:r w:rsidRPr="006478A3">
        <w:rPr>
          <w:rFonts w:asciiTheme="minorHAnsi" w:hAnsiTheme="minorHAnsi" w:cstheme="minorHAnsi"/>
          <w:sz w:val="18"/>
          <w:szCs w:val="18"/>
          <w:lang w:eastAsia="en-US"/>
        </w:rPr>
        <w:t>strony nie przewidują zmiany wynagrodzenia w ciągu pierwszych 6 miesięcy od dnia podpisania umowy,</w:t>
      </w:r>
    </w:p>
    <w:p w14:paraId="0C32E544" w14:textId="77777777" w:rsidR="00C13D2F" w:rsidRPr="006478A3" w:rsidRDefault="00C13D2F" w:rsidP="000351F3">
      <w:pPr>
        <w:numPr>
          <w:ilvl w:val="0"/>
          <w:numId w:val="75"/>
        </w:numPr>
        <w:ind w:left="851" w:hanging="284"/>
        <w:jc w:val="both"/>
        <w:rPr>
          <w:rFonts w:asciiTheme="minorHAnsi" w:hAnsiTheme="minorHAnsi" w:cstheme="minorHAnsi"/>
          <w:sz w:val="18"/>
          <w:szCs w:val="18"/>
          <w:lang w:eastAsia="en-US"/>
        </w:rPr>
      </w:pPr>
      <w:r w:rsidRPr="006478A3">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6478A3">
        <w:rPr>
          <w:rFonts w:asciiTheme="minorHAnsi" w:hAnsiTheme="minorHAnsi" w:cstheme="minorHAnsi"/>
          <w:sz w:val="18"/>
          <w:szCs w:val="18"/>
          <w:lang w:eastAsia="en-US"/>
        </w:rPr>
        <w:t>tiret</w:t>
      </w:r>
      <w:proofErr w:type="spellEnd"/>
      <w:r w:rsidRPr="006478A3">
        <w:rPr>
          <w:rFonts w:asciiTheme="minorHAnsi" w:hAnsiTheme="minorHAnsi" w:cstheme="minorHAnsi"/>
          <w:sz w:val="18"/>
          <w:szCs w:val="18"/>
          <w:lang w:eastAsia="en-US"/>
        </w:rPr>
        <w:t xml:space="preserve"> pierwszy,</w:t>
      </w:r>
    </w:p>
    <w:p w14:paraId="179213E8" w14:textId="77777777" w:rsidR="00C13D2F" w:rsidRPr="006478A3" w:rsidRDefault="00C13D2F" w:rsidP="000351F3">
      <w:pPr>
        <w:numPr>
          <w:ilvl w:val="0"/>
          <w:numId w:val="75"/>
        </w:numPr>
        <w:ind w:left="851" w:hanging="284"/>
        <w:jc w:val="both"/>
        <w:rPr>
          <w:rFonts w:asciiTheme="minorHAnsi" w:hAnsiTheme="minorHAnsi" w:cstheme="minorHAnsi"/>
          <w:sz w:val="18"/>
          <w:szCs w:val="18"/>
          <w:lang w:eastAsia="en-US"/>
        </w:rPr>
      </w:pPr>
      <w:r w:rsidRPr="006478A3">
        <w:rPr>
          <w:rFonts w:asciiTheme="minorHAnsi" w:hAnsiTheme="minorHAnsi" w:cstheme="minorHAnsi"/>
          <w:bCs/>
          <w:sz w:val="18"/>
          <w:szCs w:val="18"/>
          <w:lang w:eastAsia="en-US"/>
        </w:rPr>
        <w:t>m</w:t>
      </w:r>
      <w:r w:rsidRPr="006478A3">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5A127994" w14:textId="77777777" w:rsidR="00C13D2F" w:rsidRPr="006478A3" w:rsidRDefault="00C13D2F" w:rsidP="00C13D2F">
      <w:pPr>
        <w:tabs>
          <w:tab w:val="left" w:pos="0"/>
          <w:tab w:val="num" w:pos="426"/>
        </w:tabs>
        <w:autoSpaceDE w:val="0"/>
        <w:autoSpaceDN w:val="0"/>
        <w:adjustRightInd w:val="0"/>
        <w:jc w:val="both"/>
        <w:rPr>
          <w:rFonts w:asciiTheme="minorHAnsi" w:hAnsiTheme="minorHAnsi" w:cstheme="minorHAnsi"/>
          <w:sz w:val="18"/>
          <w:szCs w:val="18"/>
        </w:rPr>
      </w:pPr>
    </w:p>
    <w:p w14:paraId="11CF1BDA" w14:textId="77777777" w:rsidR="00C13D2F" w:rsidRPr="006478A3" w:rsidRDefault="00C13D2F" w:rsidP="00C13D2F">
      <w:pPr>
        <w:autoSpaceDE w:val="0"/>
        <w:autoSpaceDN w:val="0"/>
        <w:adjustRightInd w:val="0"/>
        <w:jc w:val="center"/>
        <w:rPr>
          <w:rFonts w:asciiTheme="minorHAnsi" w:hAnsiTheme="minorHAnsi" w:cstheme="minorHAnsi"/>
          <w:sz w:val="18"/>
          <w:szCs w:val="18"/>
        </w:rPr>
      </w:pPr>
      <w:r w:rsidRPr="006478A3">
        <w:rPr>
          <w:rFonts w:asciiTheme="minorHAnsi" w:hAnsiTheme="minorHAnsi" w:cstheme="minorHAnsi"/>
          <w:b/>
          <w:bCs/>
          <w:snapToGrid w:val="0"/>
          <w:sz w:val="18"/>
          <w:szCs w:val="18"/>
        </w:rPr>
        <w:t>§9</w:t>
      </w:r>
    </w:p>
    <w:p w14:paraId="516C420D" w14:textId="77777777" w:rsidR="00C13D2F" w:rsidRPr="006478A3" w:rsidRDefault="00C13D2F" w:rsidP="00C13D2F">
      <w:pPr>
        <w:tabs>
          <w:tab w:val="left" w:pos="8190"/>
        </w:tabs>
        <w:spacing w:line="360" w:lineRule="auto"/>
        <w:jc w:val="center"/>
        <w:rPr>
          <w:rFonts w:asciiTheme="minorHAnsi" w:hAnsiTheme="minorHAnsi" w:cstheme="minorHAnsi"/>
          <w:b/>
          <w:bCs/>
          <w:sz w:val="18"/>
          <w:szCs w:val="18"/>
          <w:lang w:eastAsia="ar-SA"/>
        </w:rPr>
      </w:pPr>
      <w:r w:rsidRPr="006478A3">
        <w:rPr>
          <w:rFonts w:asciiTheme="minorHAnsi" w:hAnsiTheme="minorHAnsi" w:cstheme="minorHAnsi"/>
          <w:b/>
          <w:bCs/>
          <w:snapToGrid w:val="0"/>
          <w:sz w:val="18"/>
          <w:szCs w:val="18"/>
        </w:rPr>
        <w:t>Postanowienia końcowe</w:t>
      </w:r>
    </w:p>
    <w:p w14:paraId="412ECDFB" w14:textId="77777777" w:rsidR="00C13D2F" w:rsidRPr="006478A3" w:rsidRDefault="00C13D2F" w:rsidP="000351F3">
      <w:pPr>
        <w:numPr>
          <w:ilvl w:val="0"/>
          <w:numId w:val="69"/>
        </w:numPr>
        <w:tabs>
          <w:tab w:val="num" w:pos="360"/>
        </w:tabs>
        <w:ind w:left="360"/>
        <w:jc w:val="both"/>
        <w:rPr>
          <w:rFonts w:asciiTheme="minorHAnsi" w:hAnsiTheme="minorHAnsi" w:cstheme="minorHAnsi"/>
          <w:snapToGrid w:val="0"/>
          <w:sz w:val="18"/>
          <w:szCs w:val="18"/>
        </w:rPr>
      </w:pPr>
      <w:r w:rsidRPr="006478A3">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3BA0E72F" w14:textId="77777777" w:rsidR="00C13D2F" w:rsidRPr="006478A3" w:rsidRDefault="00C13D2F" w:rsidP="000351F3">
      <w:pPr>
        <w:numPr>
          <w:ilvl w:val="0"/>
          <w:numId w:val="69"/>
        </w:numPr>
        <w:tabs>
          <w:tab w:val="num" w:pos="360"/>
        </w:tabs>
        <w:ind w:left="360"/>
        <w:jc w:val="both"/>
        <w:rPr>
          <w:rFonts w:asciiTheme="minorHAnsi" w:hAnsiTheme="minorHAnsi" w:cstheme="minorHAnsi"/>
          <w:snapToGrid w:val="0"/>
          <w:sz w:val="18"/>
          <w:szCs w:val="18"/>
        </w:rPr>
      </w:pPr>
      <w:r w:rsidRPr="006478A3">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26D1B71D" w14:textId="77777777" w:rsidR="00C13D2F" w:rsidRPr="006478A3" w:rsidRDefault="00C13D2F" w:rsidP="00C13D2F">
      <w:pPr>
        <w:autoSpaceDE w:val="0"/>
        <w:autoSpaceDN w:val="0"/>
        <w:adjustRightInd w:val="0"/>
        <w:jc w:val="center"/>
        <w:rPr>
          <w:rFonts w:asciiTheme="minorHAnsi" w:hAnsiTheme="minorHAnsi" w:cstheme="minorHAnsi"/>
          <w:sz w:val="18"/>
          <w:szCs w:val="18"/>
        </w:rPr>
      </w:pPr>
      <w:r w:rsidRPr="006478A3">
        <w:rPr>
          <w:rFonts w:asciiTheme="minorHAnsi" w:hAnsiTheme="minorHAnsi" w:cstheme="minorHAnsi"/>
          <w:b/>
          <w:bCs/>
          <w:snapToGrid w:val="0"/>
          <w:sz w:val="18"/>
          <w:szCs w:val="18"/>
        </w:rPr>
        <w:t>§10</w:t>
      </w:r>
    </w:p>
    <w:p w14:paraId="566AA07C" w14:textId="77777777" w:rsidR="00C13D2F" w:rsidRPr="006478A3" w:rsidRDefault="00C13D2F" w:rsidP="000351F3">
      <w:pPr>
        <w:numPr>
          <w:ilvl w:val="0"/>
          <w:numId w:val="70"/>
        </w:numPr>
        <w:jc w:val="both"/>
        <w:rPr>
          <w:rFonts w:asciiTheme="minorHAnsi" w:hAnsiTheme="minorHAnsi" w:cstheme="minorHAnsi"/>
          <w:sz w:val="18"/>
          <w:szCs w:val="18"/>
        </w:rPr>
      </w:pPr>
      <w:r w:rsidRPr="006478A3">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539BA3CA" w14:textId="77777777" w:rsidR="00C13D2F" w:rsidRPr="006478A3" w:rsidRDefault="00C13D2F" w:rsidP="000351F3">
      <w:pPr>
        <w:numPr>
          <w:ilvl w:val="0"/>
          <w:numId w:val="70"/>
        </w:numPr>
        <w:jc w:val="both"/>
        <w:rPr>
          <w:rFonts w:asciiTheme="minorHAnsi" w:hAnsiTheme="minorHAnsi" w:cstheme="minorHAnsi"/>
          <w:sz w:val="18"/>
          <w:szCs w:val="18"/>
        </w:rPr>
      </w:pPr>
      <w:r w:rsidRPr="006478A3">
        <w:rPr>
          <w:rFonts w:asciiTheme="minorHAnsi" w:hAnsiTheme="minorHAnsi" w:cstheme="minorHAnsi"/>
          <w:sz w:val="18"/>
          <w:szCs w:val="18"/>
        </w:rPr>
        <w:t>Specyfikacja  Warunków Zamówienia oraz Oferta Wykonawcy stanowią integralną część niniejszej umowy.</w:t>
      </w:r>
    </w:p>
    <w:p w14:paraId="14E7680F" w14:textId="77777777" w:rsidR="00C13D2F" w:rsidRPr="006478A3" w:rsidRDefault="00C13D2F" w:rsidP="000351F3">
      <w:pPr>
        <w:numPr>
          <w:ilvl w:val="0"/>
          <w:numId w:val="70"/>
        </w:numPr>
        <w:tabs>
          <w:tab w:val="left" w:pos="360"/>
        </w:tabs>
        <w:jc w:val="both"/>
        <w:rPr>
          <w:rFonts w:asciiTheme="minorHAnsi" w:hAnsiTheme="minorHAnsi" w:cstheme="minorHAnsi"/>
          <w:sz w:val="18"/>
          <w:szCs w:val="18"/>
        </w:rPr>
      </w:pPr>
      <w:r w:rsidRPr="006478A3">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0C8FBB9A" w14:textId="77777777" w:rsidR="00C13D2F" w:rsidRPr="006478A3" w:rsidRDefault="00C13D2F" w:rsidP="000351F3">
      <w:pPr>
        <w:numPr>
          <w:ilvl w:val="0"/>
          <w:numId w:val="70"/>
        </w:numPr>
        <w:jc w:val="both"/>
        <w:rPr>
          <w:rFonts w:asciiTheme="minorHAnsi" w:hAnsiTheme="minorHAnsi" w:cstheme="minorHAnsi"/>
          <w:snapToGrid w:val="0"/>
          <w:sz w:val="18"/>
          <w:szCs w:val="18"/>
        </w:rPr>
      </w:pPr>
      <w:r w:rsidRPr="006478A3">
        <w:rPr>
          <w:rFonts w:asciiTheme="minorHAnsi" w:hAnsiTheme="minorHAnsi" w:cstheme="minorHAnsi"/>
          <w:snapToGrid w:val="0"/>
          <w:sz w:val="18"/>
          <w:szCs w:val="18"/>
        </w:rPr>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011CC69C" w14:textId="77777777" w:rsidR="00C13D2F" w:rsidRPr="006478A3" w:rsidRDefault="00C13D2F" w:rsidP="00C13D2F">
      <w:pPr>
        <w:keepNext/>
        <w:jc w:val="center"/>
        <w:outlineLvl w:val="1"/>
        <w:rPr>
          <w:rFonts w:asciiTheme="minorHAnsi" w:hAnsiTheme="minorHAnsi" w:cstheme="minorHAnsi"/>
          <w:sz w:val="18"/>
          <w:szCs w:val="18"/>
        </w:rPr>
      </w:pPr>
      <w:r w:rsidRPr="006478A3">
        <w:rPr>
          <w:rFonts w:asciiTheme="minorHAnsi" w:hAnsiTheme="minorHAnsi" w:cstheme="minorHAnsi"/>
          <w:b/>
          <w:bCs/>
          <w:sz w:val="18"/>
          <w:szCs w:val="18"/>
        </w:rPr>
        <w:t>§ 11</w:t>
      </w:r>
    </w:p>
    <w:p w14:paraId="47FC02F9" w14:textId="77777777" w:rsidR="00C13D2F" w:rsidRPr="006478A3" w:rsidRDefault="00C13D2F" w:rsidP="00C13D2F">
      <w:pPr>
        <w:jc w:val="both"/>
        <w:rPr>
          <w:rFonts w:asciiTheme="minorHAnsi" w:hAnsiTheme="minorHAnsi" w:cstheme="minorHAnsi"/>
          <w:snapToGrid w:val="0"/>
          <w:sz w:val="18"/>
          <w:szCs w:val="18"/>
        </w:rPr>
      </w:pPr>
      <w:r w:rsidRPr="006478A3">
        <w:rPr>
          <w:rFonts w:asciiTheme="minorHAnsi" w:hAnsiTheme="minorHAnsi" w:cstheme="minorHAnsi"/>
          <w:snapToGrid w:val="0"/>
          <w:sz w:val="18"/>
          <w:szCs w:val="18"/>
        </w:rPr>
        <w:t xml:space="preserve">Umowę sporządzono w trzech jednobrzmiących egzemplarzach: jeden dla Wykonawcy i dwa dla Zamawiającego.  </w:t>
      </w:r>
    </w:p>
    <w:p w14:paraId="2A0ADC0F" w14:textId="77777777" w:rsidR="00C13D2F" w:rsidRPr="006478A3" w:rsidRDefault="00C13D2F" w:rsidP="00C13D2F">
      <w:pPr>
        <w:tabs>
          <w:tab w:val="left" w:pos="0"/>
        </w:tabs>
        <w:autoSpaceDE w:val="0"/>
        <w:autoSpaceDN w:val="0"/>
        <w:adjustRightInd w:val="0"/>
        <w:jc w:val="both"/>
        <w:rPr>
          <w:rFonts w:asciiTheme="minorHAnsi" w:hAnsiTheme="minorHAnsi" w:cstheme="minorHAnsi"/>
          <w:sz w:val="18"/>
          <w:szCs w:val="18"/>
        </w:rPr>
      </w:pPr>
    </w:p>
    <w:p w14:paraId="7DA8E2F8" w14:textId="77777777" w:rsidR="00C13D2F" w:rsidRPr="006478A3" w:rsidRDefault="00C13D2F" w:rsidP="00C13D2F">
      <w:pPr>
        <w:autoSpaceDE w:val="0"/>
        <w:autoSpaceDN w:val="0"/>
        <w:adjustRightInd w:val="0"/>
        <w:jc w:val="both"/>
        <w:rPr>
          <w:rFonts w:asciiTheme="minorHAnsi" w:hAnsiTheme="minorHAnsi" w:cstheme="minorHAnsi"/>
          <w:b/>
          <w:sz w:val="18"/>
          <w:szCs w:val="18"/>
        </w:rPr>
      </w:pPr>
      <w:r w:rsidRPr="006478A3">
        <w:rPr>
          <w:rFonts w:asciiTheme="minorHAnsi" w:hAnsiTheme="minorHAnsi" w:cstheme="minorHAnsi"/>
          <w:b/>
          <w:sz w:val="18"/>
          <w:szCs w:val="18"/>
        </w:rPr>
        <w:t xml:space="preserve">ZAMAWIAJĄCY </w:t>
      </w:r>
      <w:r w:rsidRPr="006478A3">
        <w:rPr>
          <w:rFonts w:asciiTheme="minorHAnsi" w:hAnsiTheme="minorHAnsi" w:cstheme="minorHAnsi"/>
          <w:b/>
          <w:sz w:val="18"/>
          <w:szCs w:val="18"/>
        </w:rPr>
        <w:tab/>
      </w:r>
      <w:r w:rsidRPr="006478A3">
        <w:rPr>
          <w:rFonts w:asciiTheme="minorHAnsi" w:hAnsiTheme="minorHAnsi" w:cstheme="minorHAnsi"/>
          <w:b/>
          <w:sz w:val="18"/>
          <w:szCs w:val="18"/>
        </w:rPr>
        <w:tab/>
      </w:r>
      <w:r w:rsidRPr="006478A3">
        <w:rPr>
          <w:rFonts w:asciiTheme="minorHAnsi" w:hAnsiTheme="minorHAnsi" w:cstheme="minorHAnsi"/>
          <w:b/>
          <w:sz w:val="18"/>
          <w:szCs w:val="18"/>
        </w:rPr>
        <w:tab/>
      </w:r>
      <w:r w:rsidRPr="006478A3">
        <w:rPr>
          <w:rFonts w:asciiTheme="minorHAnsi" w:hAnsiTheme="minorHAnsi" w:cstheme="minorHAnsi"/>
          <w:b/>
          <w:sz w:val="18"/>
          <w:szCs w:val="18"/>
        </w:rPr>
        <w:tab/>
      </w:r>
      <w:r w:rsidRPr="006478A3">
        <w:rPr>
          <w:rFonts w:asciiTheme="minorHAnsi" w:hAnsiTheme="minorHAnsi" w:cstheme="minorHAnsi"/>
          <w:b/>
          <w:sz w:val="18"/>
          <w:szCs w:val="18"/>
        </w:rPr>
        <w:tab/>
        <w:t xml:space="preserve">              </w:t>
      </w:r>
      <w:r w:rsidRPr="006478A3">
        <w:rPr>
          <w:rFonts w:asciiTheme="minorHAnsi" w:hAnsiTheme="minorHAnsi" w:cstheme="minorHAnsi"/>
          <w:b/>
          <w:sz w:val="18"/>
          <w:szCs w:val="18"/>
        </w:rPr>
        <w:tab/>
      </w:r>
      <w:r w:rsidRPr="006478A3">
        <w:rPr>
          <w:rFonts w:asciiTheme="minorHAnsi" w:hAnsiTheme="minorHAnsi" w:cstheme="minorHAnsi"/>
          <w:b/>
          <w:sz w:val="18"/>
          <w:szCs w:val="18"/>
        </w:rPr>
        <w:tab/>
        <w:t>WYKONAWCA</w:t>
      </w:r>
    </w:p>
    <w:p w14:paraId="531834C9" w14:textId="77777777" w:rsidR="00C13D2F" w:rsidRPr="006478A3" w:rsidRDefault="00C13D2F" w:rsidP="00C13D2F">
      <w:pPr>
        <w:jc w:val="both"/>
        <w:rPr>
          <w:rFonts w:asciiTheme="minorHAnsi" w:hAnsiTheme="minorHAnsi" w:cstheme="minorHAnsi"/>
          <w:b/>
          <w:sz w:val="18"/>
          <w:szCs w:val="18"/>
          <w:u w:val="single"/>
        </w:rPr>
      </w:pPr>
      <w:r w:rsidRPr="006478A3">
        <w:rPr>
          <w:rFonts w:asciiTheme="minorHAnsi" w:hAnsiTheme="minorHAnsi" w:cstheme="minorHAnsi"/>
          <w:sz w:val="18"/>
          <w:szCs w:val="18"/>
        </w:rPr>
        <w:t>*Nie potrzebne skreślić</w:t>
      </w:r>
    </w:p>
    <w:p w14:paraId="62ADE40D" w14:textId="77777777" w:rsidR="00C13D2F" w:rsidRPr="006478A3" w:rsidRDefault="00C13D2F" w:rsidP="00C13D2F">
      <w:pPr>
        <w:rPr>
          <w:rFonts w:asciiTheme="minorHAnsi" w:hAnsiTheme="minorHAnsi" w:cstheme="minorHAnsi"/>
          <w:sz w:val="18"/>
          <w:szCs w:val="18"/>
        </w:rPr>
      </w:pPr>
    </w:p>
    <w:p w14:paraId="4412A92E" w14:textId="77777777" w:rsidR="00C13D2F" w:rsidRPr="006478A3" w:rsidRDefault="00C13D2F" w:rsidP="00C13D2F">
      <w:pPr>
        <w:pStyle w:val="Nagwek"/>
        <w:jc w:val="right"/>
        <w:rPr>
          <w:rFonts w:asciiTheme="minorHAnsi" w:hAnsiTheme="minorHAnsi" w:cstheme="minorHAnsi"/>
          <w:b/>
          <w:sz w:val="18"/>
          <w:szCs w:val="18"/>
        </w:rPr>
      </w:pPr>
    </w:p>
    <w:p w14:paraId="1AF1171D" w14:textId="77777777" w:rsidR="00C13D2F" w:rsidRPr="006478A3" w:rsidRDefault="00C13D2F" w:rsidP="00C13D2F">
      <w:pPr>
        <w:pStyle w:val="Nagwek"/>
        <w:jc w:val="right"/>
        <w:rPr>
          <w:rFonts w:asciiTheme="minorHAnsi" w:hAnsiTheme="minorHAnsi" w:cstheme="minorHAnsi"/>
          <w:b/>
          <w:sz w:val="18"/>
          <w:szCs w:val="18"/>
        </w:rPr>
      </w:pPr>
    </w:p>
    <w:p w14:paraId="2E107F5D" w14:textId="77777777" w:rsidR="00C13D2F" w:rsidRPr="006478A3" w:rsidRDefault="00C13D2F" w:rsidP="00C13D2F">
      <w:pPr>
        <w:pStyle w:val="Nagwek"/>
        <w:jc w:val="right"/>
        <w:rPr>
          <w:rFonts w:asciiTheme="minorHAnsi" w:hAnsiTheme="minorHAnsi" w:cstheme="minorHAnsi"/>
          <w:b/>
          <w:sz w:val="18"/>
          <w:szCs w:val="18"/>
        </w:rPr>
      </w:pPr>
    </w:p>
    <w:p w14:paraId="49F2E5BB" w14:textId="77777777" w:rsidR="00C13D2F" w:rsidRPr="006478A3" w:rsidRDefault="00C13D2F" w:rsidP="00C13D2F">
      <w:pPr>
        <w:pStyle w:val="Nagwek"/>
        <w:jc w:val="right"/>
        <w:rPr>
          <w:rFonts w:asciiTheme="minorHAnsi" w:hAnsiTheme="minorHAnsi" w:cstheme="minorHAnsi"/>
          <w:b/>
          <w:sz w:val="18"/>
          <w:szCs w:val="18"/>
        </w:rPr>
      </w:pPr>
    </w:p>
    <w:p w14:paraId="066413B3" w14:textId="77777777" w:rsidR="00C13D2F" w:rsidRPr="006478A3" w:rsidRDefault="00C13D2F" w:rsidP="00C13D2F">
      <w:pPr>
        <w:pStyle w:val="Nagwek"/>
        <w:jc w:val="right"/>
        <w:rPr>
          <w:rFonts w:asciiTheme="minorHAnsi" w:hAnsiTheme="minorHAnsi" w:cstheme="minorHAnsi"/>
          <w:b/>
          <w:sz w:val="18"/>
          <w:szCs w:val="18"/>
        </w:rPr>
      </w:pPr>
    </w:p>
    <w:p w14:paraId="4854688F" w14:textId="77777777" w:rsidR="00C13D2F" w:rsidRPr="006478A3" w:rsidRDefault="00C13D2F" w:rsidP="00C13D2F">
      <w:pPr>
        <w:pStyle w:val="Nagwek"/>
        <w:jc w:val="right"/>
        <w:rPr>
          <w:rFonts w:asciiTheme="minorHAnsi" w:hAnsiTheme="minorHAnsi" w:cstheme="minorHAnsi"/>
          <w:b/>
          <w:sz w:val="18"/>
          <w:szCs w:val="18"/>
        </w:rPr>
      </w:pPr>
    </w:p>
    <w:p w14:paraId="693C0812" w14:textId="77777777" w:rsidR="00C13D2F" w:rsidRPr="006478A3" w:rsidRDefault="00C13D2F" w:rsidP="00C13D2F">
      <w:pPr>
        <w:pStyle w:val="Nagwek"/>
        <w:jc w:val="right"/>
        <w:rPr>
          <w:rFonts w:asciiTheme="minorHAnsi" w:hAnsiTheme="minorHAnsi" w:cstheme="minorHAnsi"/>
          <w:b/>
          <w:sz w:val="18"/>
          <w:szCs w:val="18"/>
        </w:rPr>
      </w:pPr>
    </w:p>
    <w:p w14:paraId="3F0E7760" w14:textId="77777777" w:rsidR="00C13D2F" w:rsidRPr="006478A3" w:rsidRDefault="00C13D2F" w:rsidP="00C13D2F">
      <w:pPr>
        <w:pStyle w:val="Nagwek"/>
        <w:jc w:val="right"/>
        <w:rPr>
          <w:rFonts w:asciiTheme="minorHAnsi" w:hAnsiTheme="minorHAnsi" w:cstheme="minorHAnsi"/>
          <w:b/>
          <w:sz w:val="18"/>
          <w:szCs w:val="18"/>
        </w:rPr>
      </w:pPr>
    </w:p>
    <w:p w14:paraId="290679BD" w14:textId="77777777" w:rsidR="00C13D2F" w:rsidRPr="006478A3" w:rsidRDefault="00C13D2F" w:rsidP="00C13D2F">
      <w:pPr>
        <w:pStyle w:val="Nagwek"/>
        <w:jc w:val="right"/>
        <w:rPr>
          <w:rFonts w:asciiTheme="minorHAnsi" w:hAnsiTheme="minorHAnsi" w:cstheme="minorHAnsi"/>
          <w:b/>
          <w:sz w:val="18"/>
          <w:szCs w:val="18"/>
        </w:rPr>
      </w:pPr>
    </w:p>
    <w:p w14:paraId="787915A8" w14:textId="77777777" w:rsidR="00C13D2F" w:rsidRPr="006478A3" w:rsidRDefault="00C13D2F" w:rsidP="00C13D2F">
      <w:pPr>
        <w:pStyle w:val="Nagwek"/>
        <w:jc w:val="right"/>
        <w:rPr>
          <w:rFonts w:asciiTheme="minorHAnsi" w:hAnsiTheme="minorHAnsi" w:cstheme="minorHAnsi"/>
          <w:b/>
          <w:sz w:val="18"/>
          <w:szCs w:val="18"/>
        </w:rPr>
      </w:pPr>
    </w:p>
    <w:p w14:paraId="5840D19B" w14:textId="77777777" w:rsidR="00C13D2F" w:rsidRPr="006478A3" w:rsidRDefault="00C13D2F" w:rsidP="00C13D2F">
      <w:pPr>
        <w:pStyle w:val="Nagwek"/>
        <w:jc w:val="right"/>
        <w:rPr>
          <w:rFonts w:asciiTheme="minorHAnsi" w:hAnsiTheme="minorHAnsi" w:cstheme="minorHAnsi"/>
          <w:b/>
          <w:sz w:val="18"/>
          <w:szCs w:val="18"/>
        </w:rPr>
      </w:pPr>
    </w:p>
    <w:p w14:paraId="49B5FFA6" w14:textId="77777777" w:rsidR="00C13D2F" w:rsidRPr="006478A3" w:rsidRDefault="00C13D2F" w:rsidP="00C13D2F">
      <w:pPr>
        <w:pStyle w:val="Nagwek"/>
        <w:jc w:val="right"/>
        <w:rPr>
          <w:rFonts w:asciiTheme="minorHAnsi" w:hAnsiTheme="minorHAnsi" w:cstheme="minorHAnsi"/>
          <w:b/>
          <w:sz w:val="18"/>
          <w:szCs w:val="18"/>
        </w:rPr>
      </w:pPr>
    </w:p>
    <w:p w14:paraId="661D6310" w14:textId="77777777" w:rsidR="00C13D2F" w:rsidRPr="006478A3" w:rsidRDefault="00C13D2F" w:rsidP="00C13D2F">
      <w:pPr>
        <w:pStyle w:val="Nagwek"/>
        <w:jc w:val="right"/>
        <w:rPr>
          <w:rFonts w:asciiTheme="minorHAnsi" w:hAnsiTheme="minorHAnsi" w:cstheme="minorHAnsi"/>
          <w:b/>
          <w:sz w:val="18"/>
          <w:szCs w:val="18"/>
        </w:rPr>
      </w:pPr>
    </w:p>
    <w:p w14:paraId="106E3BE6" w14:textId="77777777" w:rsidR="00C13D2F" w:rsidRPr="006478A3" w:rsidRDefault="00C13D2F" w:rsidP="00C13D2F">
      <w:pPr>
        <w:pStyle w:val="Nagwek"/>
        <w:jc w:val="right"/>
        <w:rPr>
          <w:rFonts w:asciiTheme="minorHAnsi" w:hAnsiTheme="minorHAnsi" w:cstheme="minorHAnsi"/>
          <w:b/>
          <w:sz w:val="18"/>
          <w:szCs w:val="18"/>
        </w:rPr>
      </w:pPr>
    </w:p>
    <w:p w14:paraId="3B23A87D" w14:textId="77777777" w:rsidR="00855E8E" w:rsidRPr="00973EEB" w:rsidRDefault="00855E8E" w:rsidP="00855E8E">
      <w:pPr>
        <w:tabs>
          <w:tab w:val="center" w:pos="4536"/>
          <w:tab w:val="right" w:pos="9072"/>
        </w:tabs>
        <w:jc w:val="right"/>
        <w:rPr>
          <w:rFonts w:asciiTheme="minorHAnsi" w:hAnsiTheme="minorHAnsi" w:cstheme="minorHAnsi"/>
          <w:b/>
          <w:sz w:val="18"/>
          <w:szCs w:val="18"/>
        </w:rPr>
      </w:pPr>
      <w:r w:rsidRPr="00973EEB">
        <w:rPr>
          <w:rFonts w:asciiTheme="minorHAnsi" w:hAnsiTheme="minorHAnsi" w:cstheme="minorHAnsi"/>
          <w:b/>
          <w:sz w:val="18"/>
          <w:szCs w:val="18"/>
        </w:rPr>
        <w:lastRenderedPageBreak/>
        <w:t>Załącznik A</w:t>
      </w:r>
    </w:p>
    <w:p w14:paraId="620398C0" w14:textId="77777777" w:rsidR="00855E8E" w:rsidRPr="00973EEB" w:rsidRDefault="00855E8E" w:rsidP="00855E8E">
      <w:pPr>
        <w:tabs>
          <w:tab w:val="center" w:pos="4536"/>
          <w:tab w:val="right" w:pos="9072"/>
        </w:tabs>
        <w:jc w:val="right"/>
        <w:rPr>
          <w:rFonts w:asciiTheme="minorHAnsi" w:hAnsiTheme="minorHAnsi" w:cstheme="minorHAnsi"/>
          <w:b/>
          <w:bCs/>
          <w:sz w:val="18"/>
          <w:szCs w:val="18"/>
        </w:rPr>
      </w:pPr>
      <w:r w:rsidRPr="00973EEB">
        <w:rPr>
          <w:rFonts w:asciiTheme="minorHAnsi" w:hAnsiTheme="minorHAnsi" w:cstheme="minorHAnsi"/>
          <w:b/>
          <w:sz w:val="18"/>
          <w:szCs w:val="18"/>
        </w:rPr>
        <w:t xml:space="preserve">do umowy </w:t>
      </w:r>
      <w:r w:rsidRPr="00973EEB">
        <w:rPr>
          <w:rFonts w:asciiTheme="minorHAnsi" w:hAnsiTheme="minorHAnsi" w:cstheme="minorHAnsi"/>
          <w:b/>
          <w:bCs/>
          <w:sz w:val="18"/>
          <w:szCs w:val="18"/>
        </w:rPr>
        <w:t>....................</w:t>
      </w:r>
    </w:p>
    <w:p w14:paraId="3F07F9AF" w14:textId="77777777" w:rsidR="00855E8E" w:rsidRPr="00973EEB" w:rsidRDefault="00855E8E" w:rsidP="00855E8E">
      <w:pPr>
        <w:tabs>
          <w:tab w:val="center" w:pos="4536"/>
          <w:tab w:val="right" w:pos="9072"/>
        </w:tabs>
        <w:jc w:val="right"/>
        <w:rPr>
          <w:rFonts w:asciiTheme="minorHAnsi" w:hAnsiTheme="minorHAnsi" w:cstheme="minorHAnsi"/>
          <w:b/>
          <w:bCs/>
          <w:sz w:val="18"/>
          <w:szCs w:val="18"/>
        </w:rPr>
      </w:pPr>
    </w:p>
    <w:p w14:paraId="300272AF" w14:textId="77777777" w:rsidR="00855E8E" w:rsidRPr="00973EEB" w:rsidRDefault="00855E8E" w:rsidP="00855E8E">
      <w:pPr>
        <w:widowControl w:val="0"/>
        <w:tabs>
          <w:tab w:val="left" w:pos="0"/>
        </w:tabs>
        <w:jc w:val="both"/>
        <w:rPr>
          <w:rFonts w:asciiTheme="minorHAnsi" w:hAnsiTheme="minorHAnsi" w:cstheme="minorHAnsi"/>
          <w:sz w:val="18"/>
          <w:szCs w:val="18"/>
        </w:rPr>
      </w:pPr>
    </w:p>
    <w:p w14:paraId="68F681AF" w14:textId="77777777" w:rsidR="00855E8E" w:rsidRPr="00973EEB" w:rsidRDefault="00855E8E" w:rsidP="00855E8E">
      <w:pPr>
        <w:widowControl w:val="0"/>
        <w:tabs>
          <w:tab w:val="left" w:pos="0"/>
        </w:tabs>
        <w:jc w:val="both"/>
        <w:rPr>
          <w:rFonts w:asciiTheme="minorHAnsi" w:hAnsiTheme="minorHAnsi" w:cstheme="minorHAnsi"/>
          <w:sz w:val="18"/>
          <w:szCs w:val="18"/>
        </w:rPr>
      </w:pPr>
    </w:p>
    <w:p w14:paraId="53D9F5CF" w14:textId="77777777" w:rsidR="00855E8E" w:rsidRPr="00973EEB" w:rsidRDefault="00855E8E" w:rsidP="00855E8E">
      <w:pPr>
        <w:ind w:left="20"/>
        <w:jc w:val="center"/>
        <w:rPr>
          <w:rFonts w:asciiTheme="minorHAnsi" w:hAnsiTheme="minorHAnsi" w:cstheme="minorHAnsi"/>
          <w:b/>
          <w:sz w:val="18"/>
          <w:szCs w:val="18"/>
        </w:rPr>
      </w:pPr>
      <w:r w:rsidRPr="00973EEB">
        <w:rPr>
          <w:rFonts w:asciiTheme="minorHAnsi" w:hAnsiTheme="minorHAnsi" w:cstheme="minorHAnsi"/>
          <w:b/>
          <w:sz w:val="18"/>
          <w:szCs w:val="18"/>
        </w:rPr>
        <w:t>OŚWIADCZENIE</w:t>
      </w:r>
    </w:p>
    <w:p w14:paraId="6BB7DADE" w14:textId="77777777" w:rsidR="00855E8E" w:rsidRPr="00973EEB" w:rsidRDefault="00855E8E" w:rsidP="00855E8E">
      <w:pPr>
        <w:ind w:left="20"/>
        <w:jc w:val="both"/>
        <w:rPr>
          <w:rFonts w:asciiTheme="minorHAnsi" w:hAnsiTheme="minorHAnsi" w:cstheme="minorHAnsi"/>
          <w:b/>
          <w:color w:val="FF0000"/>
          <w:sz w:val="18"/>
          <w:szCs w:val="18"/>
        </w:rPr>
      </w:pPr>
    </w:p>
    <w:p w14:paraId="07545A3B" w14:textId="77777777" w:rsidR="00855E8E" w:rsidRPr="00973EEB" w:rsidRDefault="00855E8E" w:rsidP="00855E8E">
      <w:pPr>
        <w:spacing w:before="100" w:after="100"/>
        <w:jc w:val="both"/>
        <w:rPr>
          <w:rFonts w:asciiTheme="minorHAnsi" w:hAnsiTheme="minorHAnsi" w:cstheme="minorHAnsi"/>
          <w:iCs/>
          <w:sz w:val="18"/>
          <w:szCs w:val="18"/>
        </w:rPr>
      </w:pPr>
      <w:r w:rsidRPr="00973EEB">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973EEB">
        <w:rPr>
          <w:rFonts w:asciiTheme="minorHAnsi" w:hAnsiTheme="minorHAnsi" w:cstheme="minorHAnsi"/>
          <w:iCs/>
          <w:sz w:val="18"/>
          <w:szCs w:val="18"/>
        </w:rPr>
        <w:t>split</w:t>
      </w:r>
      <w:proofErr w:type="spellEnd"/>
      <w:r w:rsidRPr="00973EEB">
        <w:rPr>
          <w:rFonts w:asciiTheme="minorHAnsi" w:hAnsiTheme="minorHAnsi" w:cstheme="minorHAnsi"/>
          <w:iCs/>
          <w:sz w:val="18"/>
          <w:szCs w:val="18"/>
        </w:rPr>
        <w:t xml:space="preserve"> </w:t>
      </w:r>
      <w:proofErr w:type="spellStart"/>
      <w:r w:rsidRPr="00973EEB">
        <w:rPr>
          <w:rFonts w:asciiTheme="minorHAnsi" w:hAnsiTheme="minorHAnsi" w:cstheme="minorHAnsi"/>
          <w:iCs/>
          <w:sz w:val="18"/>
          <w:szCs w:val="18"/>
        </w:rPr>
        <w:t>payment</w:t>
      </w:r>
      <w:proofErr w:type="spellEnd"/>
      <w:r w:rsidRPr="00973EEB">
        <w:rPr>
          <w:rFonts w:asciiTheme="minorHAnsi" w:hAnsiTheme="minorHAnsi" w:cstheme="minorHAnsi"/>
          <w:iCs/>
          <w:sz w:val="18"/>
          <w:szCs w:val="18"/>
        </w:rPr>
        <w:t>”) zgodnie z przepisami ustawy z dnia 29 sierpnia 1997 r. – Prawo bankowe (</w:t>
      </w:r>
      <w:proofErr w:type="spellStart"/>
      <w:r w:rsidRPr="00973EEB">
        <w:rPr>
          <w:rFonts w:asciiTheme="minorHAnsi" w:hAnsiTheme="minorHAnsi" w:cstheme="minorHAnsi"/>
          <w:iCs/>
          <w:sz w:val="18"/>
          <w:szCs w:val="18"/>
        </w:rPr>
        <w:t>t.j</w:t>
      </w:r>
      <w:proofErr w:type="spellEnd"/>
      <w:r w:rsidRPr="00973EEB">
        <w:rPr>
          <w:rFonts w:asciiTheme="minorHAnsi" w:hAnsiTheme="minorHAnsi" w:cstheme="minorHAnsi"/>
          <w:iCs/>
          <w:sz w:val="18"/>
          <w:szCs w:val="18"/>
        </w:rPr>
        <w:t>. Dz. U. z 2024 r. poz. 1646 ze zm.) oraz ustawy z dnia 11 marca 2004 r. o podatku od towarów i usług (</w:t>
      </w:r>
      <w:proofErr w:type="spellStart"/>
      <w:r w:rsidRPr="00973EEB">
        <w:rPr>
          <w:rFonts w:asciiTheme="minorHAnsi" w:hAnsiTheme="minorHAnsi" w:cstheme="minorHAnsi"/>
          <w:iCs/>
          <w:sz w:val="18"/>
          <w:szCs w:val="18"/>
        </w:rPr>
        <w:t>t.j</w:t>
      </w:r>
      <w:proofErr w:type="spellEnd"/>
      <w:r w:rsidRPr="00973EEB">
        <w:rPr>
          <w:rFonts w:asciiTheme="minorHAnsi" w:hAnsiTheme="minorHAnsi" w:cstheme="minorHAnsi"/>
          <w:iCs/>
          <w:sz w:val="18"/>
          <w:szCs w:val="18"/>
        </w:rPr>
        <w:t xml:space="preserve">. Dz. U. z 2025 r. poz. 775 ze zm.) </w:t>
      </w:r>
    </w:p>
    <w:p w14:paraId="4A164C58" w14:textId="77777777" w:rsidR="00855E8E" w:rsidRPr="00973EEB" w:rsidRDefault="00855E8E" w:rsidP="00855E8E">
      <w:pPr>
        <w:spacing w:before="100" w:after="100"/>
        <w:jc w:val="both"/>
        <w:rPr>
          <w:rFonts w:asciiTheme="minorHAnsi" w:hAnsiTheme="minorHAnsi" w:cstheme="minorHAnsi"/>
          <w:iCs/>
          <w:sz w:val="18"/>
          <w:szCs w:val="18"/>
        </w:rPr>
      </w:pPr>
    </w:p>
    <w:p w14:paraId="547BADAD" w14:textId="77777777" w:rsidR="00855E8E" w:rsidRPr="00973EEB" w:rsidRDefault="00855E8E" w:rsidP="00855E8E">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855E8E" w:rsidRPr="00973EEB" w14:paraId="4E0B15EF" w14:textId="77777777" w:rsidTr="00C11545">
        <w:tc>
          <w:tcPr>
            <w:tcW w:w="2692" w:type="dxa"/>
            <w:tcMar>
              <w:top w:w="0" w:type="dxa"/>
              <w:left w:w="108" w:type="dxa"/>
              <w:bottom w:w="0" w:type="dxa"/>
              <w:right w:w="108" w:type="dxa"/>
            </w:tcMar>
          </w:tcPr>
          <w:p w14:paraId="27C29A4B" w14:textId="77777777" w:rsidR="00855E8E" w:rsidRPr="00973EEB" w:rsidRDefault="00855E8E" w:rsidP="00C11545">
            <w:pPr>
              <w:jc w:val="center"/>
              <w:rPr>
                <w:rFonts w:asciiTheme="minorHAnsi" w:hAnsiTheme="minorHAnsi" w:cstheme="minorHAnsi"/>
                <w:sz w:val="18"/>
                <w:szCs w:val="18"/>
                <w:lang w:eastAsia="ar-SA"/>
              </w:rPr>
            </w:pPr>
            <w:r w:rsidRPr="00973EEB">
              <w:rPr>
                <w:rFonts w:asciiTheme="minorHAnsi" w:hAnsiTheme="minorHAnsi" w:cstheme="minorHAnsi"/>
                <w:sz w:val="18"/>
                <w:szCs w:val="18"/>
                <w:lang w:eastAsia="ar-SA"/>
              </w:rPr>
              <w:t>………………………………………..</w:t>
            </w:r>
          </w:p>
        </w:tc>
        <w:tc>
          <w:tcPr>
            <w:tcW w:w="6380" w:type="dxa"/>
            <w:tcMar>
              <w:top w:w="0" w:type="dxa"/>
              <w:left w:w="108" w:type="dxa"/>
              <w:bottom w:w="0" w:type="dxa"/>
              <w:right w:w="108" w:type="dxa"/>
            </w:tcMar>
          </w:tcPr>
          <w:p w14:paraId="6FA5FDEB" w14:textId="77777777" w:rsidR="00855E8E" w:rsidRPr="00973EEB" w:rsidRDefault="00855E8E" w:rsidP="00C11545">
            <w:pPr>
              <w:ind w:left="3578"/>
              <w:jc w:val="center"/>
              <w:rPr>
                <w:rFonts w:asciiTheme="minorHAnsi" w:hAnsiTheme="minorHAnsi" w:cstheme="minorHAnsi"/>
                <w:sz w:val="18"/>
                <w:szCs w:val="18"/>
              </w:rPr>
            </w:pPr>
            <w:r w:rsidRPr="00973EEB">
              <w:rPr>
                <w:rFonts w:asciiTheme="minorHAnsi" w:hAnsiTheme="minorHAnsi" w:cstheme="minorHAnsi"/>
                <w:sz w:val="18"/>
                <w:szCs w:val="18"/>
                <w:lang w:eastAsia="ar-SA"/>
              </w:rPr>
              <w:t>………………………………………..</w:t>
            </w:r>
          </w:p>
        </w:tc>
      </w:tr>
      <w:tr w:rsidR="00855E8E" w:rsidRPr="00973EEB" w14:paraId="64F2A391" w14:textId="77777777" w:rsidTr="00C11545">
        <w:tc>
          <w:tcPr>
            <w:tcW w:w="2692" w:type="dxa"/>
            <w:tcMar>
              <w:top w:w="0" w:type="dxa"/>
              <w:left w:w="108" w:type="dxa"/>
              <w:bottom w:w="0" w:type="dxa"/>
              <w:right w:w="108" w:type="dxa"/>
            </w:tcMar>
          </w:tcPr>
          <w:p w14:paraId="1A554B84" w14:textId="77777777" w:rsidR="00855E8E" w:rsidRPr="00973EEB" w:rsidRDefault="00855E8E" w:rsidP="00C11545">
            <w:pPr>
              <w:jc w:val="center"/>
              <w:rPr>
                <w:rFonts w:asciiTheme="minorHAnsi" w:hAnsiTheme="minorHAnsi" w:cstheme="minorHAnsi"/>
                <w:sz w:val="18"/>
                <w:szCs w:val="18"/>
                <w:lang w:eastAsia="ar-SA"/>
              </w:rPr>
            </w:pPr>
            <w:r w:rsidRPr="00973EEB">
              <w:rPr>
                <w:rFonts w:asciiTheme="minorHAnsi" w:hAnsiTheme="minorHAnsi" w:cstheme="minorHAnsi"/>
                <w:sz w:val="18"/>
                <w:szCs w:val="18"/>
                <w:lang w:eastAsia="ar-SA"/>
              </w:rPr>
              <w:t>(miejscowość i data)</w:t>
            </w:r>
          </w:p>
        </w:tc>
        <w:tc>
          <w:tcPr>
            <w:tcW w:w="6380" w:type="dxa"/>
            <w:tcMar>
              <w:top w:w="0" w:type="dxa"/>
              <w:left w:w="108" w:type="dxa"/>
              <w:bottom w:w="0" w:type="dxa"/>
              <w:right w:w="108" w:type="dxa"/>
            </w:tcMar>
          </w:tcPr>
          <w:p w14:paraId="553ECAB0" w14:textId="77777777" w:rsidR="00855E8E" w:rsidRPr="00973EEB" w:rsidRDefault="00855E8E" w:rsidP="00C11545">
            <w:pPr>
              <w:ind w:left="3578"/>
              <w:jc w:val="center"/>
              <w:rPr>
                <w:rFonts w:asciiTheme="minorHAnsi" w:hAnsiTheme="minorHAnsi" w:cstheme="minorHAnsi"/>
                <w:sz w:val="18"/>
                <w:szCs w:val="18"/>
                <w:lang w:eastAsia="ar-SA"/>
              </w:rPr>
            </w:pPr>
            <w:r w:rsidRPr="00973EEB">
              <w:rPr>
                <w:rFonts w:asciiTheme="minorHAnsi" w:hAnsiTheme="minorHAnsi" w:cstheme="minorHAnsi"/>
                <w:sz w:val="18"/>
                <w:szCs w:val="18"/>
                <w:lang w:eastAsia="ar-SA"/>
              </w:rPr>
              <w:t>(podpis/y)</w:t>
            </w:r>
          </w:p>
        </w:tc>
      </w:tr>
    </w:tbl>
    <w:p w14:paraId="4B79E584" w14:textId="77777777" w:rsidR="00855E8E" w:rsidRPr="00973EEB" w:rsidRDefault="00855E8E" w:rsidP="00855E8E">
      <w:pPr>
        <w:spacing w:before="100" w:after="100"/>
        <w:jc w:val="both"/>
        <w:rPr>
          <w:rFonts w:asciiTheme="minorHAnsi" w:hAnsiTheme="minorHAnsi" w:cstheme="minorHAnsi"/>
          <w:iCs/>
          <w:sz w:val="18"/>
          <w:szCs w:val="18"/>
        </w:rPr>
      </w:pPr>
    </w:p>
    <w:p w14:paraId="1E66CBC0" w14:textId="77777777" w:rsidR="00855E8E" w:rsidRPr="00973EEB" w:rsidRDefault="00855E8E" w:rsidP="00855E8E">
      <w:pPr>
        <w:spacing w:before="100" w:after="100"/>
        <w:jc w:val="both"/>
        <w:rPr>
          <w:rFonts w:asciiTheme="minorHAnsi" w:hAnsiTheme="minorHAnsi" w:cstheme="minorHAnsi"/>
          <w:b/>
          <w:iCs/>
          <w:sz w:val="18"/>
          <w:szCs w:val="18"/>
        </w:rPr>
      </w:pPr>
      <w:r w:rsidRPr="00973EEB">
        <w:rPr>
          <w:rFonts w:asciiTheme="minorHAnsi" w:hAnsiTheme="minorHAnsi" w:cstheme="minorHAnsi"/>
          <w:b/>
          <w:iCs/>
          <w:sz w:val="18"/>
          <w:szCs w:val="18"/>
        </w:rPr>
        <w:t>Informacje Zamawiającego</w:t>
      </w:r>
    </w:p>
    <w:p w14:paraId="68A35393" w14:textId="77777777" w:rsidR="00855E8E" w:rsidRPr="00973EEB" w:rsidRDefault="00855E8E" w:rsidP="00855E8E">
      <w:pPr>
        <w:spacing w:before="100" w:after="100"/>
        <w:jc w:val="both"/>
        <w:rPr>
          <w:rFonts w:asciiTheme="minorHAnsi" w:hAnsiTheme="minorHAnsi" w:cstheme="minorHAnsi"/>
          <w:sz w:val="18"/>
          <w:szCs w:val="18"/>
        </w:rPr>
      </w:pPr>
      <w:r w:rsidRPr="00973EEB">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w:t>
      </w:r>
      <w:proofErr w:type="spellStart"/>
      <w:r w:rsidRPr="00973EEB">
        <w:rPr>
          <w:rFonts w:asciiTheme="minorHAnsi" w:hAnsiTheme="minorHAnsi" w:cstheme="minorHAnsi"/>
          <w:iCs/>
          <w:sz w:val="18"/>
          <w:szCs w:val="18"/>
        </w:rPr>
        <w:t>t.j</w:t>
      </w:r>
      <w:proofErr w:type="spellEnd"/>
      <w:r w:rsidRPr="00973EEB">
        <w:rPr>
          <w:rFonts w:asciiTheme="minorHAnsi" w:hAnsiTheme="minorHAnsi" w:cstheme="minorHAnsi"/>
          <w:iCs/>
          <w:sz w:val="18"/>
          <w:szCs w:val="18"/>
        </w:rPr>
        <w:t xml:space="preserve">. Dz. U. z 2025 r . poz. 775 ze zm.) od dnia 1 września 2019 r. obowiązuje Wykaz podmiotów – zarejestrowanych jako podatnicy VAT, niezarejestrowanych oraz wykreślonych i przywróconych do rejestru VAT (tzw. „biała lista”). </w:t>
      </w:r>
    </w:p>
    <w:p w14:paraId="5CCA0B89" w14:textId="77777777" w:rsidR="00855E8E" w:rsidRPr="00973EEB" w:rsidRDefault="00855E8E" w:rsidP="00855E8E">
      <w:pPr>
        <w:spacing w:before="100" w:after="100"/>
        <w:jc w:val="both"/>
        <w:rPr>
          <w:rFonts w:asciiTheme="minorHAnsi" w:hAnsiTheme="minorHAnsi" w:cstheme="minorHAnsi"/>
          <w:sz w:val="18"/>
          <w:szCs w:val="18"/>
        </w:rPr>
      </w:pPr>
      <w:r w:rsidRPr="00973EEB">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w:t>
      </w:r>
      <w:proofErr w:type="spellStart"/>
      <w:r w:rsidRPr="00973EEB">
        <w:rPr>
          <w:rFonts w:asciiTheme="minorHAnsi" w:hAnsiTheme="minorHAnsi" w:cstheme="minorHAnsi"/>
          <w:iCs/>
          <w:sz w:val="18"/>
          <w:szCs w:val="18"/>
        </w:rPr>
        <w:t>t.j</w:t>
      </w:r>
      <w:proofErr w:type="spellEnd"/>
      <w:r w:rsidRPr="00973EEB">
        <w:rPr>
          <w:rFonts w:asciiTheme="minorHAnsi" w:hAnsiTheme="minorHAnsi" w:cstheme="minorHAnsi"/>
          <w:iCs/>
          <w:sz w:val="18"/>
          <w:szCs w:val="18"/>
        </w:rPr>
        <w:t xml:space="preserve"> Dz. U. z 2025 r. poz. 163 ze zm.), ustawy z dnia 15 lutego 1992 r. o podatku dochodowym od osób prawnych (</w:t>
      </w:r>
      <w:proofErr w:type="spellStart"/>
      <w:r w:rsidRPr="00973EEB">
        <w:rPr>
          <w:rFonts w:asciiTheme="minorHAnsi" w:hAnsiTheme="minorHAnsi" w:cstheme="minorHAnsi"/>
          <w:iCs/>
          <w:sz w:val="18"/>
          <w:szCs w:val="18"/>
        </w:rPr>
        <w:t>t.j</w:t>
      </w:r>
      <w:proofErr w:type="spellEnd"/>
      <w:r w:rsidRPr="00973EEB">
        <w:rPr>
          <w:rFonts w:asciiTheme="minorHAnsi" w:hAnsiTheme="minorHAnsi" w:cstheme="minorHAnsi"/>
          <w:iCs/>
          <w:sz w:val="18"/>
          <w:szCs w:val="18"/>
        </w:rPr>
        <w:t>. Dz. U. z 2025 r. poz. 278 ze zm.), ustawy z dnia 11 marca 2004 r. o podatku od towarów i usług (</w:t>
      </w:r>
      <w:proofErr w:type="spellStart"/>
      <w:r w:rsidRPr="00973EEB">
        <w:rPr>
          <w:rFonts w:asciiTheme="minorHAnsi" w:hAnsiTheme="minorHAnsi" w:cstheme="minorHAnsi"/>
          <w:iCs/>
          <w:sz w:val="18"/>
          <w:szCs w:val="18"/>
        </w:rPr>
        <w:t>t.j</w:t>
      </w:r>
      <w:proofErr w:type="spellEnd"/>
      <w:r w:rsidRPr="00973EEB">
        <w:rPr>
          <w:rFonts w:asciiTheme="minorHAnsi" w:hAnsiTheme="minorHAnsi" w:cstheme="minorHAnsi"/>
          <w:iCs/>
          <w:sz w:val="18"/>
          <w:szCs w:val="18"/>
        </w:rPr>
        <w:t>. Dz. U. z 2025 r . poz. 775 ze zm.), ustawy z dnia 29 sierpnia 1997 r. – Ordynacja podatkowa (Dz. U. z 2025 r. poz. 111 ze zm.) oraz ustawy z dnia 10 września 1999 r. – Kodeks karny skarbowy (</w:t>
      </w:r>
      <w:proofErr w:type="spellStart"/>
      <w:r w:rsidRPr="00973EEB">
        <w:rPr>
          <w:rFonts w:asciiTheme="minorHAnsi" w:hAnsiTheme="minorHAnsi" w:cstheme="minorHAnsi"/>
          <w:iCs/>
          <w:sz w:val="18"/>
          <w:szCs w:val="18"/>
        </w:rPr>
        <w:t>t.j</w:t>
      </w:r>
      <w:proofErr w:type="spellEnd"/>
      <w:r w:rsidRPr="00973EEB">
        <w:rPr>
          <w:rFonts w:asciiTheme="minorHAnsi" w:hAnsiTheme="minorHAnsi" w:cstheme="minorHAnsi"/>
          <w:iCs/>
          <w:sz w:val="18"/>
          <w:szCs w:val="18"/>
        </w:rPr>
        <w:t>. Dz. U. z 2025 r. poz. 633 ze zm.).</w:t>
      </w:r>
    </w:p>
    <w:p w14:paraId="4E297E81" w14:textId="77777777" w:rsidR="00855E8E" w:rsidRPr="00973EEB" w:rsidRDefault="00855E8E" w:rsidP="00855E8E">
      <w:pPr>
        <w:spacing w:before="100" w:after="100"/>
        <w:jc w:val="both"/>
        <w:rPr>
          <w:rFonts w:asciiTheme="minorHAnsi" w:hAnsiTheme="minorHAnsi" w:cstheme="minorHAnsi"/>
          <w:sz w:val="18"/>
          <w:szCs w:val="18"/>
        </w:rPr>
      </w:pPr>
      <w:r w:rsidRPr="00973EEB">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28E6FEBF" w14:textId="77777777" w:rsidR="00855E8E" w:rsidRPr="00973EEB" w:rsidRDefault="00855E8E" w:rsidP="00855E8E">
      <w:pPr>
        <w:spacing w:before="100" w:after="100"/>
        <w:jc w:val="both"/>
        <w:rPr>
          <w:rFonts w:asciiTheme="minorHAnsi" w:hAnsiTheme="minorHAnsi" w:cstheme="minorHAnsi"/>
          <w:sz w:val="18"/>
          <w:szCs w:val="18"/>
        </w:rPr>
      </w:pPr>
      <w:r w:rsidRPr="00973EEB">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w:t>
      </w:r>
      <w:proofErr w:type="spellStart"/>
      <w:r w:rsidRPr="00973EEB">
        <w:rPr>
          <w:rFonts w:asciiTheme="minorHAnsi" w:hAnsiTheme="minorHAnsi" w:cstheme="minorHAnsi"/>
          <w:iCs/>
          <w:sz w:val="18"/>
          <w:szCs w:val="18"/>
        </w:rPr>
        <w:t>t.j</w:t>
      </w:r>
      <w:proofErr w:type="spellEnd"/>
      <w:r w:rsidRPr="00973EEB">
        <w:rPr>
          <w:rFonts w:asciiTheme="minorHAnsi" w:hAnsiTheme="minorHAnsi" w:cstheme="minorHAnsi"/>
          <w:iCs/>
          <w:sz w:val="18"/>
          <w:szCs w:val="18"/>
        </w:rPr>
        <w:t>. Dz. U. z 2025 r. poz. 111 ze zm.).</w:t>
      </w:r>
      <w:r w:rsidRPr="00973EEB">
        <w:rPr>
          <w:rFonts w:asciiTheme="minorHAnsi" w:hAnsiTheme="minorHAnsi" w:cstheme="minorHAnsi"/>
          <w:sz w:val="18"/>
          <w:szCs w:val="18"/>
        </w:rPr>
        <w:t xml:space="preserve"> </w:t>
      </w:r>
    </w:p>
    <w:p w14:paraId="40C79DBC" w14:textId="77777777" w:rsidR="00855E8E" w:rsidRPr="00973EEB" w:rsidRDefault="00855E8E" w:rsidP="00855E8E">
      <w:pPr>
        <w:tabs>
          <w:tab w:val="left" w:pos="4253"/>
        </w:tabs>
        <w:jc w:val="right"/>
        <w:rPr>
          <w:rFonts w:asciiTheme="minorHAnsi" w:hAnsiTheme="minorHAnsi" w:cstheme="minorHAnsi"/>
          <w:b/>
          <w:bCs/>
          <w:sz w:val="18"/>
          <w:szCs w:val="18"/>
        </w:rPr>
      </w:pPr>
    </w:p>
    <w:p w14:paraId="44FAFF8D" w14:textId="77777777" w:rsidR="00855E8E" w:rsidRPr="00973EEB" w:rsidRDefault="00855E8E" w:rsidP="00855E8E">
      <w:pPr>
        <w:tabs>
          <w:tab w:val="left" w:pos="4253"/>
        </w:tabs>
        <w:jc w:val="right"/>
        <w:rPr>
          <w:rFonts w:asciiTheme="minorHAnsi" w:hAnsiTheme="minorHAnsi" w:cstheme="minorHAnsi"/>
          <w:b/>
          <w:bCs/>
          <w:sz w:val="18"/>
          <w:szCs w:val="18"/>
        </w:rPr>
      </w:pPr>
    </w:p>
    <w:p w14:paraId="6C2A9E49" w14:textId="77777777" w:rsidR="00855E8E" w:rsidRPr="00973EEB" w:rsidRDefault="00855E8E" w:rsidP="00855E8E">
      <w:pPr>
        <w:tabs>
          <w:tab w:val="left" w:pos="4253"/>
        </w:tabs>
        <w:jc w:val="right"/>
        <w:rPr>
          <w:rFonts w:asciiTheme="minorHAnsi" w:hAnsiTheme="minorHAnsi" w:cstheme="minorHAnsi"/>
          <w:b/>
          <w:bCs/>
          <w:sz w:val="18"/>
          <w:szCs w:val="18"/>
        </w:rPr>
      </w:pPr>
    </w:p>
    <w:p w14:paraId="3A073D19" w14:textId="77777777" w:rsidR="00855E8E" w:rsidRPr="00973EEB" w:rsidRDefault="00855E8E" w:rsidP="00855E8E">
      <w:pPr>
        <w:tabs>
          <w:tab w:val="left" w:pos="4253"/>
        </w:tabs>
        <w:jc w:val="right"/>
        <w:rPr>
          <w:rFonts w:asciiTheme="minorHAnsi" w:hAnsiTheme="minorHAnsi" w:cstheme="minorHAnsi"/>
          <w:b/>
          <w:bCs/>
          <w:sz w:val="18"/>
          <w:szCs w:val="18"/>
        </w:rPr>
      </w:pPr>
    </w:p>
    <w:p w14:paraId="42BFB52F" w14:textId="77777777" w:rsidR="00855E8E" w:rsidRPr="00973EEB" w:rsidRDefault="00855E8E" w:rsidP="00855E8E">
      <w:pPr>
        <w:tabs>
          <w:tab w:val="left" w:pos="4253"/>
        </w:tabs>
        <w:jc w:val="right"/>
        <w:rPr>
          <w:rFonts w:asciiTheme="minorHAnsi" w:hAnsiTheme="minorHAnsi" w:cstheme="minorHAnsi"/>
          <w:b/>
          <w:bCs/>
          <w:sz w:val="18"/>
          <w:szCs w:val="18"/>
        </w:rPr>
      </w:pPr>
    </w:p>
    <w:p w14:paraId="4F96A264" w14:textId="77777777" w:rsidR="00855E8E" w:rsidRPr="00973EEB" w:rsidRDefault="00855E8E" w:rsidP="00855E8E">
      <w:pPr>
        <w:tabs>
          <w:tab w:val="left" w:pos="4253"/>
        </w:tabs>
        <w:jc w:val="right"/>
        <w:rPr>
          <w:rFonts w:asciiTheme="minorHAnsi" w:hAnsiTheme="minorHAnsi" w:cstheme="minorHAnsi"/>
          <w:b/>
          <w:bCs/>
          <w:sz w:val="18"/>
          <w:szCs w:val="18"/>
        </w:rPr>
      </w:pPr>
    </w:p>
    <w:p w14:paraId="60E0B9C2" w14:textId="77777777" w:rsidR="00855E8E" w:rsidRPr="00973EEB" w:rsidRDefault="00855E8E" w:rsidP="00855E8E">
      <w:pPr>
        <w:tabs>
          <w:tab w:val="left" w:pos="4253"/>
        </w:tabs>
        <w:jc w:val="right"/>
        <w:rPr>
          <w:rFonts w:asciiTheme="minorHAnsi" w:hAnsiTheme="minorHAnsi" w:cstheme="minorHAnsi"/>
          <w:b/>
          <w:bCs/>
          <w:sz w:val="18"/>
          <w:szCs w:val="18"/>
        </w:rPr>
      </w:pPr>
    </w:p>
    <w:p w14:paraId="284322BE" w14:textId="77777777" w:rsidR="00855E8E" w:rsidRPr="00973EEB" w:rsidRDefault="00855E8E" w:rsidP="00855E8E">
      <w:pPr>
        <w:tabs>
          <w:tab w:val="left" w:pos="4253"/>
        </w:tabs>
        <w:jc w:val="right"/>
        <w:rPr>
          <w:rFonts w:asciiTheme="minorHAnsi" w:hAnsiTheme="minorHAnsi" w:cstheme="minorHAnsi"/>
          <w:b/>
          <w:bCs/>
          <w:sz w:val="18"/>
          <w:szCs w:val="18"/>
        </w:rPr>
      </w:pPr>
    </w:p>
    <w:p w14:paraId="32988FA4" w14:textId="77777777" w:rsidR="00855E8E" w:rsidRPr="00973EEB" w:rsidRDefault="00855E8E" w:rsidP="00855E8E">
      <w:pPr>
        <w:tabs>
          <w:tab w:val="left" w:pos="4253"/>
        </w:tabs>
        <w:jc w:val="right"/>
        <w:rPr>
          <w:rFonts w:asciiTheme="minorHAnsi" w:hAnsiTheme="minorHAnsi" w:cstheme="minorHAnsi"/>
          <w:b/>
          <w:bCs/>
          <w:sz w:val="18"/>
          <w:szCs w:val="18"/>
        </w:rPr>
      </w:pPr>
    </w:p>
    <w:p w14:paraId="21CB5E65" w14:textId="77777777" w:rsidR="00855E8E" w:rsidRPr="00973EEB" w:rsidRDefault="00855E8E" w:rsidP="00855E8E">
      <w:pPr>
        <w:tabs>
          <w:tab w:val="left" w:pos="4253"/>
        </w:tabs>
        <w:jc w:val="right"/>
        <w:rPr>
          <w:rFonts w:asciiTheme="minorHAnsi" w:hAnsiTheme="minorHAnsi" w:cstheme="minorHAnsi"/>
          <w:b/>
          <w:bCs/>
          <w:sz w:val="18"/>
          <w:szCs w:val="18"/>
        </w:rPr>
      </w:pPr>
    </w:p>
    <w:p w14:paraId="11F11E0A" w14:textId="77777777" w:rsidR="00855E8E" w:rsidRPr="00973EEB" w:rsidRDefault="00855E8E" w:rsidP="00855E8E">
      <w:pPr>
        <w:tabs>
          <w:tab w:val="left" w:pos="4253"/>
        </w:tabs>
        <w:jc w:val="right"/>
        <w:rPr>
          <w:rFonts w:asciiTheme="minorHAnsi" w:hAnsiTheme="minorHAnsi" w:cstheme="minorHAnsi"/>
          <w:b/>
          <w:bCs/>
          <w:sz w:val="18"/>
          <w:szCs w:val="18"/>
        </w:rPr>
      </w:pPr>
    </w:p>
    <w:p w14:paraId="6A1A14D6" w14:textId="77777777" w:rsidR="00855E8E" w:rsidRPr="00973EEB" w:rsidRDefault="00855E8E" w:rsidP="00855E8E">
      <w:pPr>
        <w:tabs>
          <w:tab w:val="left" w:pos="4253"/>
        </w:tabs>
        <w:jc w:val="right"/>
        <w:rPr>
          <w:rFonts w:asciiTheme="minorHAnsi" w:hAnsiTheme="minorHAnsi" w:cstheme="minorHAnsi"/>
          <w:b/>
          <w:bCs/>
          <w:sz w:val="18"/>
          <w:szCs w:val="18"/>
        </w:rPr>
      </w:pPr>
    </w:p>
    <w:p w14:paraId="059E4038" w14:textId="77777777" w:rsidR="00855E8E" w:rsidRPr="00973EEB" w:rsidRDefault="00855E8E" w:rsidP="00855E8E">
      <w:pPr>
        <w:tabs>
          <w:tab w:val="left" w:pos="4253"/>
        </w:tabs>
        <w:jc w:val="right"/>
        <w:rPr>
          <w:rFonts w:asciiTheme="minorHAnsi" w:hAnsiTheme="minorHAnsi" w:cstheme="minorHAnsi"/>
          <w:b/>
          <w:bCs/>
          <w:sz w:val="18"/>
          <w:szCs w:val="18"/>
        </w:rPr>
      </w:pPr>
    </w:p>
    <w:p w14:paraId="23125C18" w14:textId="77777777" w:rsidR="00855E8E" w:rsidRPr="00973EEB" w:rsidRDefault="00855E8E" w:rsidP="00855E8E">
      <w:pPr>
        <w:tabs>
          <w:tab w:val="left" w:pos="4253"/>
        </w:tabs>
        <w:jc w:val="right"/>
        <w:rPr>
          <w:rFonts w:asciiTheme="minorHAnsi" w:hAnsiTheme="minorHAnsi" w:cstheme="minorHAnsi"/>
          <w:b/>
          <w:bCs/>
          <w:sz w:val="18"/>
          <w:szCs w:val="18"/>
        </w:rPr>
      </w:pPr>
    </w:p>
    <w:p w14:paraId="1263BD98" w14:textId="77777777" w:rsidR="00855E8E" w:rsidRPr="00973EEB" w:rsidRDefault="00855E8E" w:rsidP="00855E8E">
      <w:pPr>
        <w:tabs>
          <w:tab w:val="left" w:pos="4253"/>
        </w:tabs>
        <w:jc w:val="right"/>
        <w:rPr>
          <w:rFonts w:asciiTheme="minorHAnsi" w:hAnsiTheme="minorHAnsi" w:cstheme="minorHAnsi"/>
          <w:b/>
          <w:bCs/>
          <w:sz w:val="18"/>
          <w:szCs w:val="18"/>
        </w:rPr>
      </w:pPr>
    </w:p>
    <w:p w14:paraId="176D1E87" w14:textId="77777777" w:rsidR="00855E8E" w:rsidRPr="00973EEB" w:rsidRDefault="00855E8E" w:rsidP="00855E8E">
      <w:pPr>
        <w:tabs>
          <w:tab w:val="left" w:pos="4253"/>
        </w:tabs>
        <w:jc w:val="right"/>
        <w:rPr>
          <w:rFonts w:asciiTheme="minorHAnsi" w:hAnsiTheme="minorHAnsi" w:cstheme="minorHAnsi"/>
          <w:b/>
          <w:bCs/>
          <w:sz w:val="18"/>
          <w:szCs w:val="18"/>
        </w:rPr>
      </w:pPr>
    </w:p>
    <w:p w14:paraId="5038DE42" w14:textId="77777777" w:rsidR="00855E8E" w:rsidRPr="00973EEB" w:rsidRDefault="00855E8E" w:rsidP="00855E8E">
      <w:pPr>
        <w:tabs>
          <w:tab w:val="left" w:pos="4253"/>
        </w:tabs>
        <w:jc w:val="right"/>
        <w:rPr>
          <w:rFonts w:asciiTheme="minorHAnsi" w:hAnsiTheme="minorHAnsi" w:cstheme="minorHAnsi"/>
          <w:b/>
          <w:bCs/>
          <w:sz w:val="18"/>
          <w:szCs w:val="18"/>
        </w:rPr>
      </w:pPr>
    </w:p>
    <w:p w14:paraId="30B3732D" w14:textId="77777777" w:rsidR="00855E8E" w:rsidRPr="00973EEB" w:rsidRDefault="00855E8E" w:rsidP="00855E8E">
      <w:pPr>
        <w:tabs>
          <w:tab w:val="left" w:pos="4253"/>
        </w:tabs>
        <w:jc w:val="right"/>
        <w:rPr>
          <w:rFonts w:asciiTheme="minorHAnsi" w:hAnsiTheme="minorHAnsi" w:cstheme="minorHAnsi"/>
          <w:b/>
          <w:bCs/>
          <w:sz w:val="18"/>
          <w:szCs w:val="18"/>
        </w:rPr>
      </w:pPr>
    </w:p>
    <w:p w14:paraId="6F566015" w14:textId="77777777" w:rsidR="00855E8E" w:rsidRDefault="00855E8E" w:rsidP="00855E8E">
      <w:pPr>
        <w:tabs>
          <w:tab w:val="left" w:pos="4253"/>
        </w:tabs>
        <w:jc w:val="right"/>
        <w:rPr>
          <w:rFonts w:asciiTheme="minorHAnsi" w:hAnsiTheme="minorHAnsi" w:cstheme="minorHAnsi"/>
          <w:b/>
          <w:bCs/>
          <w:sz w:val="18"/>
          <w:szCs w:val="18"/>
        </w:rPr>
      </w:pPr>
    </w:p>
    <w:p w14:paraId="5FB1048E" w14:textId="77777777" w:rsidR="00855E8E" w:rsidRDefault="00855E8E" w:rsidP="00855E8E">
      <w:pPr>
        <w:tabs>
          <w:tab w:val="left" w:pos="4253"/>
        </w:tabs>
        <w:jc w:val="right"/>
        <w:rPr>
          <w:rFonts w:asciiTheme="minorHAnsi" w:hAnsiTheme="minorHAnsi" w:cstheme="minorHAnsi"/>
          <w:b/>
          <w:bCs/>
          <w:sz w:val="18"/>
          <w:szCs w:val="18"/>
        </w:rPr>
      </w:pPr>
    </w:p>
    <w:p w14:paraId="2508B067" w14:textId="77777777" w:rsidR="00855E8E" w:rsidRDefault="00855E8E" w:rsidP="00855E8E">
      <w:pPr>
        <w:tabs>
          <w:tab w:val="left" w:pos="4253"/>
        </w:tabs>
        <w:jc w:val="right"/>
        <w:rPr>
          <w:rFonts w:asciiTheme="minorHAnsi" w:hAnsiTheme="minorHAnsi" w:cstheme="minorHAnsi"/>
          <w:b/>
          <w:bCs/>
          <w:sz w:val="18"/>
          <w:szCs w:val="18"/>
        </w:rPr>
      </w:pPr>
    </w:p>
    <w:p w14:paraId="596419B6" w14:textId="77777777" w:rsidR="00855E8E" w:rsidRDefault="00855E8E" w:rsidP="00855E8E">
      <w:pPr>
        <w:tabs>
          <w:tab w:val="left" w:pos="4253"/>
        </w:tabs>
        <w:jc w:val="right"/>
        <w:rPr>
          <w:rFonts w:asciiTheme="minorHAnsi" w:hAnsiTheme="minorHAnsi" w:cstheme="minorHAnsi"/>
          <w:b/>
          <w:bCs/>
          <w:sz w:val="18"/>
          <w:szCs w:val="18"/>
        </w:rPr>
      </w:pPr>
    </w:p>
    <w:p w14:paraId="703B4118" w14:textId="77777777" w:rsidR="00855E8E" w:rsidRPr="00973EEB" w:rsidRDefault="00855E8E" w:rsidP="00855E8E">
      <w:pPr>
        <w:tabs>
          <w:tab w:val="left" w:pos="4253"/>
        </w:tabs>
        <w:jc w:val="right"/>
        <w:rPr>
          <w:rFonts w:asciiTheme="minorHAnsi" w:hAnsiTheme="minorHAnsi" w:cstheme="minorHAnsi"/>
          <w:b/>
          <w:bCs/>
          <w:sz w:val="18"/>
          <w:szCs w:val="18"/>
        </w:rPr>
      </w:pPr>
    </w:p>
    <w:p w14:paraId="2C3D17BA" w14:textId="77777777" w:rsidR="00855E8E" w:rsidRPr="00973EEB" w:rsidRDefault="00855E8E" w:rsidP="00855E8E">
      <w:pPr>
        <w:tabs>
          <w:tab w:val="left" w:pos="4253"/>
        </w:tabs>
        <w:jc w:val="right"/>
        <w:rPr>
          <w:rFonts w:asciiTheme="minorHAnsi" w:hAnsiTheme="minorHAnsi" w:cstheme="minorHAnsi"/>
          <w:b/>
          <w:bCs/>
          <w:sz w:val="18"/>
          <w:szCs w:val="18"/>
        </w:rPr>
      </w:pPr>
    </w:p>
    <w:p w14:paraId="3EC40486" w14:textId="77777777" w:rsidR="00855E8E" w:rsidRPr="00973EEB" w:rsidRDefault="00855E8E" w:rsidP="00855E8E">
      <w:pPr>
        <w:pStyle w:val="Nagwek"/>
        <w:jc w:val="right"/>
        <w:rPr>
          <w:rFonts w:asciiTheme="minorHAnsi" w:hAnsiTheme="minorHAnsi" w:cstheme="minorHAnsi"/>
          <w:b/>
          <w:bCs/>
          <w:sz w:val="18"/>
          <w:szCs w:val="18"/>
        </w:rPr>
      </w:pPr>
      <w:r w:rsidRPr="00973EEB">
        <w:rPr>
          <w:rFonts w:asciiTheme="minorHAnsi" w:hAnsiTheme="minorHAnsi" w:cstheme="minorHAnsi"/>
          <w:b/>
          <w:bCs/>
          <w:sz w:val="18"/>
          <w:szCs w:val="18"/>
        </w:rPr>
        <w:lastRenderedPageBreak/>
        <w:t xml:space="preserve">Załącznik B do umowy nr </w:t>
      </w:r>
      <w:r w:rsidRPr="00973EEB">
        <w:rPr>
          <w:rFonts w:asciiTheme="minorHAnsi" w:hAnsiTheme="minorHAnsi" w:cstheme="minorHAnsi"/>
          <w:b/>
          <w:sz w:val="18"/>
          <w:szCs w:val="18"/>
        </w:rPr>
        <w:t xml:space="preserve"> </w:t>
      </w:r>
      <w:r w:rsidRPr="00973EEB">
        <w:rPr>
          <w:rFonts w:asciiTheme="minorHAnsi" w:hAnsiTheme="minorHAnsi" w:cstheme="minorHAnsi"/>
          <w:b/>
          <w:bCs/>
          <w:sz w:val="18"/>
          <w:szCs w:val="18"/>
        </w:rPr>
        <w:t>…………. z dnia ………………...</w:t>
      </w:r>
    </w:p>
    <w:p w14:paraId="00EE6D3D" w14:textId="77777777" w:rsidR="00855E8E" w:rsidRPr="00973EEB" w:rsidRDefault="00855E8E" w:rsidP="00855E8E">
      <w:pPr>
        <w:rPr>
          <w:rFonts w:asciiTheme="minorHAnsi" w:hAnsiTheme="minorHAnsi" w:cstheme="minorHAnsi"/>
          <w:b/>
          <w:bCs/>
          <w:sz w:val="18"/>
          <w:szCs w:val="18"/>
        </w:rPr>
      </w:pPr>
    </w:p>
    <w:p w14:paraId="55E1677E" w14:textId="77777777" w:rsidR="00855E8E" w:rsidRPr="00973EEB" w:rsidRDefault="00855E8E" w:rsidP="00855E8E">
      <w:pPr>
        <w:rPr>
          <w:rFonts w:asciiTheme="minorHAnsi" w:hAnsiTheme="minorHAnsi" w:cstheme="minorHAnsi"/>
          <w:b/>
          <w:bCs/>
          <w:sz w:val="18"/>
          <w:szCs w:val="18"/>
        </w:rPr>
      </w:pPr>
    </w:p>
    <w:p w14:paraId="434C3EAA" w14:textId="77777777" w:rsidR="00855E8E" w:rsidRPr="00973EEB" w:rsidRDefault="00855E8E" w:rsidP="00855E8E">
      <w:pPr>
        <w:rPr>
          <w:rFonts w:asciiTheme="minorHAnsi" w:hAnsiTheme="minorHAnsi" w:cstheme="minorHAnsi"/>
          <w:b/>
          <w:bCs/>
          <w:sz w:val="18"/>
          <w:szCs w:val="18"/>
        </w:rPr>
      </w:pPr>
      <w:r w:rsidRPr="00973EEB">
        <w:rPr>
          <w:rFonts w:asciiTheme="minorHAnsi" w:hAnsiTheme="minorHAnsi" w:cstheme="minorHAnsi"/>
          <w:b/>
          <w:bCs/>
          <w:sz w:val="18"/>
          <w:szCs w:val="18"/>
        </w:rPr>
        <w:t xml:space="preserve">Sposób wystawiania w </w:t>
      </w:r>
      <w:proofErr w:type="spellStart"/>
      <w:r w:rsidRPr="00973EEB">
        <w:rPr>
          <w:rFonts w:asciiTheme="minorHAnsi" w:hAnsiTheme="minorHAnsi" w:cstheme="minorHAnsi"/>
          <w:b/>
          <w:bCs/>
          <w:sz w:val="18"/>
          <w:szCs w:val="18"/>
        </w:rPr>
        <w:t>KSeF</w:t>
      </w:r>
      <w:proofErr w:type="spellEnd"/>
      <w:r w:rsidRPr="00973EEB">
        <w:rPr>
          <w:rFonts w:asciiTheme="minorHAnsi" w:hAnsiTheme="minorHAnsi" w:cstheme="minorHAnsi"/>
          <w:b/>
          <w:bCs/>
          <w:sz w:val="18"/>
          <w:szCs w:val="18"/>
        </w:rPr>
        <w:t xml:space="preserve"> faktur zakupowych dla jednostek organizacyjnych Gminy Wrocław</w:t>
      </w:r>
    </w:p>
    <w:p w14:paraId="5F0CE8A8" w14:textId="77777777" w:rsidR="00855E8E" w:rsidRPr="00973EEB" w:rsidRDefault="00855E8E" w:rsidP="00855E8E">
      <w:pPr>
        <w:rPr>
          <w:rFonts w:asciiTheme="minorHAnsi" w:hAnsiTheme="minorHAnsi" w:cstheme="minorHAnsi"/>
          <w:b/>
          <w:bCs/>
          <w:sz w:val="18"/>
          <w:szCs w:val="18"/>
        </w:rPr>
      </w:pPr>
    </w:p>
    <w:p w14:paraId="0D465A43" w14:textId="77777777" w:rsidR="00855E8E" w:rsidRPr="00973EEB" w:rsidRDefault="00855E8E" w:rsidP="00855E8E">
      <w:pPr>
        <w:rPr>
          <w:rFonts w:asciiTheme="minorHAnsi" w:hAnsiTheme="minorHAnsi" w:cstheme="minorHAnsi"/>
          <w:b/>
          <w:bCs/>
          <w:sz w:val="18"/>
          <w:szCs w:val="18"/>
        </w:rPr>
      </w:pPr>
      <w:bookmarkStart w:id="2" w:name="_Hlk209433895"/>
      <w:r w:rsidRPr="00973EEB">
        <w:rPr>
          <w:rFonts w:asciiTheme="minorHAnsi" w:hAnsiTheme="minorHAnsi" w:cstheme="minorHAnsi"/>
          <w:b/>
          <w:bCs/>
          <w:sz w:val="18"/>
          <w:szCs w:val="18"/>
        </w:rPr>
        <w:t>1. Pola dotyczące Podmiot2 (Nabywca)</w:t>
      </w:r>
    </w:p>
    <w:tbl>
      <w:tblPr>
        <w:tblStyle w:val="Tabela-Siatka"/>
        <w:tblW w:w="0" w:type="auto"/>
        <w:tblLook w:val="04A0" w:firstRow="1" w:lastRow="0" w:firstColumn="1" w:lastColumn="0" w:noHBand="0" w:noVBand="1"/>
      </w:tblPr>
      <w:tblGrid>
        <w:gridCol w:w="2547"/>
        <w:gridCol w:w="3494"/>
        <w:gridCol w:w="3021"/>
      </w:tblGrid>
      <w:tr w:rsidR="00855E8E" w:rsidRPr="00973EEB" w14:paraId="00A87750" w14:textId="77777777" w:rsidTr="00C11545">
        <w:tc>
          <w:tcPr>
            <w:tcW w:w="2547" w:type="dxa"/>
            <w:vMerge w:val="restart"/>
          </w:tcPr>
          <w:bookmarkEnd w:id="2"/>
          <w:p w14:paraId="5F017F06"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Podmiot2</w:t>
            </w:r>
          </w:p>
          <w:p w14:paraId="5772FC58"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Dane identyfikacyjne</w:t>
            </w:r>
          </w:p>
        </w:tc>
        <w:tc>
          <w:tcPr>
            <w:tcW w:w="3494" w:type="dxa"/>
          </w:tcPr>
          <w:p w14:paraId="71479CC6"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NIP</w:t>
            </w:r>
          </w:p>
        </w:tc>
        <w:tc>
          <w:tcPr>
            <w:tcW w:w="3021" w:type="dxa"/>
          </w:tcPr>
          <w:p w14:paraId="63564BD8"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8971383551</w:t>
            </w:r>
          </w:p>
        </w:tc>
      </w:tr>
      <w:tr w:rsidR="00855E8E" w:rsidRPr="00973EEB" w14:paraId="6CF64B68" w14:textId="77777777" w:rsidTr="00C11545">
        <w:tc>
          <w:tcPr>
            <w:tcW w:w="2547" w:type="dxa"/>
            <w:vMerge/>
          </w:tcPr>
          <w:p w14:paraId="59F5E35F" w14:textId="77777777" w:rsidR="00855E8E" w:rsidRPr="00973EEB" w:rsidRDefault="00855E8E" w:rsidP="00C11545">
            <w:pPr>
              <w:rPr>
                <w:rFonts w:asciiTheme="minorHAnsi" w:hAnsiTheme="minorHAnsi" w:cstheme="minorHAnsi"/>
                <w:sz w:val="18"/>
                <w:szCs w:val="18"/>
              </w:rPr>
            </w:pPr>
          </w:p>
        </w:tc>
        <w:tc>
          <w:tcPr>
            <w:tcW w:w="3494" w:type="dxa"/>
          </w:tcPr>
          <w:p w14:paraId="49208CE7"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Nazwa</w:t>
            </w:r>
          </w:p>
        </w:tc>
        <w:tc>
          <w:tcPr>
            <w:tcW w:w="3021" w:type="dxa"/>
          </w:tcPr>
          <w:p w14:paraId="00CA539C"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Gmina Wrocław</w:t>
            </w:r>
          </w:p>
        </w:tc>
      </w:tr>
      <w:tr w:rsidR="00855E8E" w:rsidRPr="00973EEB" w14:paraId="4877E550" w14:textId="77777777" w:rsidTr="00C11545">
        <w:tc>
          <w:tcPr>
            <w:tcW w:w="2547" w:type="dxa"/>
            <w:vMerge w:val="restart"/>
          </w:tcPr>
          <w:p w14:paraId="3FB7B66A"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Podmiot2</w:t>
            </w:r>
          </w:p>
          <w:p w14:paraId="05DDD99A"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Adres</w:t>
            </w:r>
          </w:p>
        </w:tc>
        <w:tc>
          <w:tcPr>
            <w:tcW w:w="3494" w:type="dxa"/>
          </w:tcPr>
          <w:p w14:paraId="2AF19B4C" w14:textId="77777777" w:rsidR="00855E8E" w:rsidRPr="00973EEB" w:rsidRDefault="00855E8E" w:rsidP="00C11545">
            <w:pPr>
              <w:rPr>
                <w:rFonts w:asciiTheme="minorHAnsi" w:hAnsiTheme="minorHAnsi" w:cstheme="minorHAnsi"/>
                <w:sz w:val="18"/>
                <w:szCs w:val="18"/>
              </w:rPr>
            </w:pPr>
            <w:proofErr w:type="spellStart"/>
            <w:r w:rsidRPr="00973EEB">
              <w:rPr>
                <w:rFonts w:asciiTheme="minorHAnsi" w:hAnsiTheme="minorHAnsi" w:cstheme="minorHAnsi"/>
                <w:sz w:val="18"/>
                <w:szCs w:val="18"/>
              </w:rPr>
              <w:t>KodKraju</w:t>
            </w:r>
            <w:proofErr w:type="spellEnd"/>
          </w:p>
        </w:tc>
        <w:tc>
          <w:tcPr>
            <w:tcW w:w="3021" w:type="dxa"/>
          </w:tcPr>
          <w:p w14:paraId="11DF8ED9"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PL</w:t>
            </w:r>
          </w:p>
        </w:tc>
      </w:tr>
      <w:tr w:rsidR="00855E8E" w:rsidRPr="00973EEB" w14:paraId="0B1C346C" w14:textId="77777777" w:rsidTr="00C11545">
        <w:tc>
          <w:tcPr>
            <w:tcW w:w="2547" w:type="dxa"/>
            <w:vMerge/>
          </w:tcPr>
          <w:p w14:paraId="3AA4F6AB" w14:textId="77777777" w:rsidR="00855E8E" w:rsidRPr="00973EEB" w:rsidRDefault="00855E8E" w:rsidP="00C11545">
            <w:pPr>
              <w:rPr>
                <w:rFonts w:asciiTheme="minorHAnsi" w:hAnsiTheme="minorHAnsi" w:cstheme="minorHAnsi"/>
                <w:sz w:val="18"/>
                <w:szCs w:val="18"/>
              </w:rPr>
            </w:pPr>
          </w:p>
        </w:tc>
        <w:tc>
          <w:tcPr>
            <w:tcW w:w="3494" w:type="dxa"/>
          </w:tcPr>
          <w:p w14:paraId="6597D855"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Adres</w:t>
            </w:r>
          </w:p>
        </w:tc>
        <w:tc>
          <w:tcPr>
            <w:tcW w:w="3021" w:type="dxa"/>
          </w:tcPr>
          <w:p w14:paraId="0D532965"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 xml:space="preserve">pl. Nowy Targ 1-8, </w:t>
            </w:r>
          </w:p>
          <w:p w14:paraId="4A67CC7A"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50-141 Wrocław</w:t>
            </w:r>
          </w:p>
        </w:tc>
      </w:tr>
      <w:tr w:rsidR="00855E8E" w:rsidRPr="00973EEB" w14:paraId="63582F33" w14:textId="77777777" w:rsidTr="00C11545">
        <w:tc>
          <w:tcPr>
            <w:tcW w:w="2547" w:type="dxa"/>
            <w:vMerge w:val="restart"/>
          </w:tcPr>
          <w:p w14:paraId="5413CD61"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Podmiot2</w:t>
            </w:r>
          </w:p>
        </w:tc>
        <w:tc>
          <w:tcPr>
            <w:tcW w:w="3494" w:type="dxa"/>
          </w:tcPr>
          <w:p w14:paraId="16BADA48" w14:textId="77777777" w:rsidR="00855E8E" w:rsidRPr="00973EEB" w:rsidRDefault="00855E8E" w:rsidP="00C11545">
            <w:pPr>
              <w:rPr>
                <w:rFonts w:asciiTheme="minorHAnsi" w:hAnsiTheme="minorHAnsi" w:cstheme="minorHAnsi"/>
                <w:b/>
                <w:bCs/>
                <w:sz w:val="18"/>
                <w:szCs w:val="18"/>
              </w:rPr>
            </w:pPr>
            <w:r w:rsidRPr="00973EEB">
              <w:rPr>
                <w:rFonts w:asciiTheme="minorHAnsi" w:hAnsiTheme="minorHAnsi" w:cstheme="minorHAnsi"/>
                <w:b/>
                <w:bCs/>
                <w:sz w:val="18"/>
                <w:szCs w:val="18"/>
              </w:rPr>
              <w:t>JST</w:t>
            </w:r>
          </w:p>
        </w:tc>
        <w:tc>
          <w:tcPr>
            <w:tcW w:w="3021" w:type="dxa"/>
          </w:tcPr>
          <w:p w14:paraId="1954C00B" w14:textId="77777777" w:rsidR="00855E8E" w:rsidRPr="00973EEB" w:rsidRDefault="00855E8E" w:rsidP="00C11545">
            <w:pPr>
              <w:rPr>
                <w:rFonts w:asciiTheme="minorHAnsi" w:hAnsiTheme="minorHAnsi" w:cstheme="minorHAnsi"/>
                <w:b/>
                <w:bCs/>
                <w:sz w:val="18"/>
                <w:szCs w:val="18"/>
              </w:rPr>
            </w:pPr>
            <w:r w:rsidRPr="00973EEB">
              <w:rPr>
                <w:rFonts w:asciiTheme="minorHAnsi" w:hAnsiTheme="minorHAnsi" w:cstheme="minorHAnsi"/>
                <w:b/>
                <w:bCs/>
                <w:sz w:val="18"/>
                <w:szCs w:val="18"/>
              </w:rPr>
              <w:t>1</w:t>
            </w:r>
          </w:p>
        </w:tc>
      </w:tr>
      <w:tr w:rsidR="00855E8E" w:rsidRPr="00973EEB" w14:paraId="7354C27D" w14:textId="77777777" w:rsidTr="00C11545">
        <w:tc>
          <w:tcPr>
            <w:tcW w:w="2547" w:type="dxa"/>
            <w:vMerge/>
          </w:tcPr>
          <w:p w14:paraId="4917A320" w14:textId="77777777" w:rsidR="00855E8E" w:rsidRPr="00973EEB" w:rsidRDefault="00855E8E" w:rsidP="00C11545">
            <w:pPr>
              <w:rPr>
                <w:rFonts w:asciiTheme="minorHAnsi" w:hAnsiTheme="minorHAnsi" w:cstheme="minorHAnsi"/>
                <w:sz w:val="18"/>
                <w:szCs w:val="18"/>
              </w:rPr>
            </w:pPr>
          </w:p>
        </w:tc>
        <w:tc>
          <w:tcPr>
            <w:tcW w:w="3494" w:type="dxa"/>
          </w:tcPr>
          <w:p w14:paraId="2AD9D62C"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GV</w:t>
            </w:r>
          </w:p>
        </w:tc>
        <w:tc>
          <w:tcPr>
            <w:tcW w:w="3021" w:type="dxa"/>
          </w:tcPr>
          <w:p w14:paraId="01FA1DC5" w14:textId="77777777" w:rsidR="00855E8E" w:rsidRPr="00973EEB" w:rsidRDefault="00855E8E" w:rsidP="00C11545">
            <w:pPr>
              <w:rPr>
                <w:rFonts w:asciiTheme="minorHAnsi" w:hAnsiTheme="minorHAnsi" w:cstheme="minorHAnsi"/>
                <w:sz w:val="18"/>
                <w:szCs w:val="18"/>
              </w:rPr>
            </w:pPr>
            <w:r w:rsidRPr="00973EEB">
              <w:rPr>
                <w:rFonts w:asciiTheme="minorHAnsi" w:hAnsiTheme="minorHAnsi" w:cstheme="minorHAnsi"/>
                <w:sz w:val="18"/>
                <w:szCs w:val="18"/>
              </w:rPr>
              <w:t>2</w:t>
            </w:r>
          </w:p>
        </w:tc>
      </w:tr>
    </w:tbl>
    <w:p w14:paraId="15B630E6" w14:textId="77777777" w:rsidR="00855E8E" w:rsidRPr="00973EEB" w:rsidRDefault="00855E8E" w:rsidP="00855E8E">
      <w:pPr>
        <w:rPr>
          <w:rFonts w:asciiTheme="minorHAnsi" w:hAnsiTheme="minorHAnsi" w:cstheme="minorHAnsi"/>
          <w:sz w:val="18"/>
          <w:szCs w:val="18"/>
        </w:rPr>
      </w:pPr>
    </w:p>
    <w:p w14:paraId="097E98F0" w14:textId="77777777" w:rsidR="00855E8E" w:rsidRPr="00973EEB" w:rsidRDefault="00855E8E" w:rsidP="00855E8E">
      <w:pPr>
        <w:rPr>
          <w:rFonts w:asciiTheme="minorHAnsi" w:hAnsiTheme="minorHAnsi" w:cstheme="minorHAnsi"/>
          <w:sz w:val="18"/>
          <w:szCs w:val="18"/>
        </w:rPr>
      </w:pPr>
      <w:r w:rsidRPr="00973EEB">
        <w:rPr>
          <w:rFonts w:asciiTheme="minorHAnsi" w:hAnsiTheme="minorHAnsi" w:cstheme="minorHAnsi"/>
          <w:sz w:val="18"/>
          <w:szCs w:val="18"/>
        </w:rPr>
        <w:t>Uwagi:</w:t>
      </w:r>
    </w:p>
    <w:p w14:paraId="58BDD733" w14:textId="77777777" w:rsidR="00855E8E" w:rsidRPr="00973EEB" w:rsidRDefault="00855E8E" w:rsidP="00855E8E">
      <w:pPr>
        <w:rPr>
          <w:rFonts w:asciiTheme="minorHAnsi" w:hAnsiTheme="minorHAnsi" w:cstheme="minorHAnsi"/>
          <w:sz w:val="18"/>
          <w:szCs w:val="18"/>
        </w:rPr>
      </w:pPr>
      <w:r w:rsidRPr="00973EEB">
        <w:rPr>
          <w:rFonts w:asciiTheme="minorHAnsi" w:hAnsiTheme="minorHAnsi" w:cstheme="minorHAnsi"/>
          <w:sz w:val="18"/>
          <w:szCs w:val="18"/>
        </w:rPr>
        <w:t xml:space="preserve">1. zaznaczenie w rubryce „JST” wartości „1” informuje o tym, że faktura dotyczy jednostki podrzędnej (jednostki budżetowej lub samorządowego zakładu budżetowego) </w:t>
      </w:r>
    </w:p>
    <w:p w14:paraId="05F59938" w14:textId="77777777" w:rsidR="00855E8E" w:rsidRPr="00973EEB" w:rsidRDefault="00855E8E" w:rsidP="00855E8E">
      <w:pPr>
        <w:rPr>
          <w:rFonts w:asciiTheme="minorHAnsi" w:hAnsiTheme="minorHAnsi" w:cstheme="minorHAnsi"/>
          <w:sz w:val="18"/>
          <w:szCs w:val="18"/>
        </w:rPr>
      </w:pPr>
      <w:r w:rsidRPr="00973EEB">
        <w:rPr>
          <w:rFonts w:asciiTheme="minorHAnsi" w:hAnsiTheme="minorHAnsi" w:cstheme="minorHAnsi"/>
          <w:sz w:val="18"/>
          <w:szCs w:val="18"/>
        </w:rPr>
        <w:t>2. zaznaczenie w rubryce „GV” wartości „2” informuje o tym, że Gmina Wrocław nie jest grupą VAT</w:t>
      </w:r>
    </w:p>
    <w:p w14:paraId="3A03BD14" w14:textId="77777777" w:rsidR="00855E8E" w:rsidRPr="00973EEB" w:rsidRDefault="00855E8E" w:rsidP="00855E8E">
      <w:pPr>
        <w:rPr>
          <w:rFonts w:asciiTheme="minorHAnsi" w:hAnsiTheme="minorHAnsi" w:cstheme="minorHAnsi"/>
          <w:sz w:val="18"/>
          <w:szCs w:val="18"/>
        </w:rPr>
      </w:pPr>
    </w:p>
    <w:p w14:paraId="3C7989E6" w14:textId="77777777" w:rsidR="00855E8E" w:rsidRPr="00973EEB" w:rsidRDefault="00855E8E" w:rsidP="00855E8E">
      <w:pPr>
        <w:rPr>
          <w:rFonts w:asciiTheme="minorHAnsi" w:hAnsiTheme="minorHAnsi" w:cstheme="minorHAnsi"/>
          <w:b/>
          <w:bCs/>
          <w:sz w:val="18"/>
          <w:szCs w:val="18"/>
        </w:rPr>
      </w:pPr>
      <w:r w:rsidRPr="00973EEB">
        <w:rPr>
          <w:rFonts w:asciiTheme="minorHAnsi" w:hAnsiTheme="minorHAnsi" w:cstheme="minorHAnsi"/>
          <w:b/>
          <w:bCs/>
          <w:sz w:val="18"/>
          <w:szCs w:val="18"/>
        </w:rPr>
        <w:t>2</w:t>
      </w:r>
      <w:r w:rsidRPr="00973EEB">
        <w:rPr>
          <w:rFonts w:asciiTheme="minorHAnsi" w:hAnsiTheme="minorHAnsi" w:cstheme="minorHAnsi"/>
          <w:sz w:val="18"/>
          <w:szCs w:val="18"/>
        </w:rPr>
        <w:t xml:space="preserve">. </w:t>
      </w:r>
      <w:r w:rsidRPr="00973EEB">
        <w:rPr>
          <w:rFonts w:asciiTheme="minorHAnsi" w:hAnsiTheme="minorHAnsi" w:cstheme="minorHAnsi"/>
          <w:b/>
          <w:bCs/>
          <w:sz w:val="18"/>
          <w:szCs w:val="18"/>
        </w:rPr>
        <w:t xml:space="preserve">Pola dotyczące Podmiot3 </w:t>
      </w:r>
    </w:p>
    <w:tbl>
      <w:tblPr>
        <w:tblStyle w:val="Tabela-Siatka"/>
        <w:tblW w:w="0" w:type="auto"/>
        <w:tblLook w:val="04A0" w:firstRow="1" w:lastRow="0" w:firstColumn="1" w:lastColumn="0" w:noHBand="0" w:noVBand="1"/>
      </w:tblPr>
      <w:tblGrid>
        <w:gridCol w:w="2547"/>
        <w:gridCol w:w="3494"/>
        <w:gridCol w:w="3021"/>
      </w:tblGrid>
      <w:tr w:rsidR="00855E8E" w:rsidRPr="00973EEB" w14:paraId="484A6A45" w14:textId="77777777" w:rsidTr="00C11545">
        <w:tc>
          <w:tcPr>
            <w:tcW w:w="2547" w:type="dxa"/>
            <w:vMerge w:val="restart"/>
          </w:tcPr>
          <w:p w14:paraId="1DAC0A08"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Podmiot3</w:t>
            </w:r>
          </w:p>
          <w:p w14:paraId="6C09A7B3"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Dane identyfikacyjne</w:t>
            </w:r>
          </w:p>
        </w:tc>
        <w:tc>
          <w:tcPr>
            <w:tcW w:w="3494" w:type="dxa"/>
          </w:tcPr>
          <w:p w14:paraId="49737337"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NIP</w:t>
            </w:r>
          </w:p>
        </w:tc>
        <w:tc>
          <w:tcPr>
            <w:tcW w:w="3021" w:type="dxa"/>
          </w:tcPr>
          <w:p w14:paraId="6D17E21D"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NIP jednostki</w:t>
            </w:r>
          </w:p>
        </w:tc>
      </w:tr>
      <w:tr w:rsidR="00855E8E" w:rsidRPr="00973EEB" w14:paraId="20FF95B6" w14:textId="77777777" w:rsidTr="00C11545">
        <w:tc>
          <w:tcPr>
            <w:tcW w:w="2547" w:type="dxa"/>
            <w:vMerge/>
          </w:tcPr>
          <w:p w14:paraId="69DBBD18" w14:textId="77777777" w:rsidR="00855E8E" w:rsidRPr="00973EEB" w:rsidRDefault="00855E8E" w:rsidP="00C11545">
            <w:pPr>
              <w:spacing w:line="259" w:lineRule="auto"/>
              <w:rPr>
                <w:rFonts w:asciiTheme="minorHAnsi" w:hAnsiTheme="minorHAnsi" w:cstheme="minorHAnsi"/>
                <w:sz w:val="18"/>
                <w:szCs w:val="18"/>
              </w:rPr>
            </w:pPr>
          </w:p>
        </w:tc>
        <w:tc>
          <w:tcPr>
            <w:tcW w:w="3494" w:type="dxa"/>
          </w:tcPr>
          <w:p w14:paraId="2DF22E5E"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Nazwa</w:t>
            </w:r>
          </w:p>
        </w:tc>
        <w:tc>
          <w:tcPr>
            <w:tcW w:w="3021" w:type="dxa"/>
          </w:tcPr>
          <w:p w14:paraId="3EE98E29"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Nazwa jednostki</w:t>
            </w:r>
          </w:p>
        </w:tc>
      </w:tr>
      <w:tr w:rsidR="00855E8E" w:rsidRPr="00973EEB" w14:paraId="1C2C1CD6" w14:textId="77777777" w:rsidTr="00C11545">
        <w:tc>
          <w:tcPr>
            <w:tcW w:w="2547" w:type="dxa"/>
            <w:vMerge w:val="restart"/>
          </w:tcPr>
          <w:p w14:paraId="081F204B"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Podmiot3</w:t>
            </w:r>
          </w:p>
          <w:p w14:paraId="2D268110"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Adres</w:t>
            </w:r>
          </w:p>
        </w:tc>
        <w:tc>
          <w:tcPr>
            <w:tcW w:w="3494" w:type="dxa"/>
          </w:tcPr>
          <w:p w14:paraId="393215E9" w14:textId="77777777" w:rsidR="00855E8E" w:rsidRPr="00973EEB" w:rsidRDefault="00855E8E" w:rsidP="00C11545">
            <w:pPr>
              <w:spacing w:line="259" w:lineRule="auto"/>
              <w:rPr>
                <w:rFonts w:asciiTheme="minorHAnsi" w:hAnsiTheme="minorHAnsi" w:cstheme="minorHAnsi"/>
                <w:sz w:val="18"/>
                <w:szCs w:val="18"/>
              </w:rPr>
            </w:pPr>
            <w:proofErr w:type="spellStart"/>
            <w:r w:rsidRPr="00973EEB">
              <w:rPr>
                <w:rFonts w:asciiTheme="minorHAnsi" w:hAnsiTheme="minorHAnsi" w:cstheme="minorHAnsi"/>
                <w:sz w:val="18"/>
                <w:szCs w:val="18"/>
              </w:rPr>
              <w:t>KodKraju</w:t>
            </w:r>
            <w:proofErr w:type="spellEnd"/>
          </w:p>
        </w:tc>
        <w:tc>
          <w:tcPr>
            <w:tcW w:w="3021" w:type="dxa"/>
          </w:tcPr>
          <w:p w14:paraId="517F4FFA"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PL</w:t>
            </w:r>
          </w:p>
        </w:tc>
      </w:tr>
      <w:tr w:rsidR="00855E8E" w:rsidRPr="00973EEB" w14:paraId="2A76F6A8" w14:textId="77777777" w:rsidTr="00C11545">
        <w:tc>
          <w:tcPr>
            <w:tcW w:w="2547" w:type="dxa"/>
            <w:vMerge/>
          </w:tcPr>
          <w:p w14:paraId="635B109C" w14:textId="77777777" w:rsidR="00855E8E" w:rsidRPr="00973EEB" w:rsidRDefault="00855E8E" w:rsidP="00C11545">
            <w:pPr>
              <w:spacing w:line="259" w:lineRule="auto"/>
              <w:rPr>
                <w:rFonts w:asciiTheme="minorHAnsi" w:hAnsiTheme="minorHAnsi" w:cstheme="minorHAnsi"/>
                <w:sz w:val="18"/>
                <w:szCs w:val="18"/>
              </w:rPr>
            </w:pPr>
          </w:p>
        </w:tc>
        <w:tc>
          <w:tcPr>
            <w:tcW w:w="3494" w:type="dxa"/>
          </w:tcPr>
          <w:p w14:paraId="37992CD4"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Adres</w:t>
            </w:r>
          </w:p>
        </w:tc>
        <w:tc>
          <w:tcPr>
            <w:tcW w:w="3021" w:type="dxa"/>
          </w:tcPr>
          <w:p w14:paraId="0A599A09"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Adres jednostki</w:t>
            </w:r>
          </w:p>
        </w:tc>
      </w:tr>
      <w:tr w:rsidR="00855E8E" w:rsidRPr="00973EEB" w14:paraId="7F7E45C7" w14:textId="77777777" w:rsidTr="00C11545">
        <w:trPr>
          <w:trHeight w:val="312"/>
        </w:trPr>
        <w:tc>
          <w:tcPr>
            <w:tcW w:w="2547" w:type="dxa"/>
          </w:tcPr>
          <w:p w14:paraId="30E14507" w14:textId="77777777" w:rsidR="00855E8E" w:rsidRPr="00973EEB" w:rsidRDefault="00855E8E" w:rsidP="00C11545">
            <w:pPr>
              <w:spacing w:line="259" w:lineRule="auto"/>
              <w:rPr>
                <w:rFonts w:asciiTheme="minorHAnsi" w:hAnsiTheme="minorHAnsi" w:cstheme="minorHAnsi"/>
                <w:sz w:val="18"/>
                <w:szCs w:val="18"/>
              </w:rPr>
            </w:pPr>
            <w:r w:rsidRPr="00973EEB">
              <w:rPr>
                <w:rFonts w:asciiTheme="minorHAnsi" w:hAnsiTheme="minorHAnsi" w:cstheme="minorHAnsi"/>
                <w:sz w:val="18"/>
                <w:szCs w:val="18"/>
              </w:rPr>
              <w:t>Podmiot3</w:t>
            </w:r>
          </w:p>
        </w:tc>
        <w:tc>
          <w:tcPr>
            <w:tcW w:w="3494" w:type="dxa"/>
          </w:tcPr>
          <w:p w14:paraId="4D21E7A6" w14:textId="77777777" w:rsidR="00855E8E" w:rsidRPr="00973EEB" w:rsidRDefault="00855E8E" w:rsidP="00C11545">
            <w:pPr>
              <w:spacing w:line="259" w:lineRule="auto"/>
              <w:rPr>
                <w:rFonts w:asciiTheme="minorHAnsi" w:hAnsiTheme="minorHAnsi" w:cstheme="minorHAnsi"/>
                <w:b/>
                <w:bCs/>
                <w:sz w:val="18"/>
                <w:szCs w:val="18"/>
              </w:rPr>
            </w:pPr>
            <w:r w:rsidRPr="00973EEB">
              <w:rPr>
                <w:rFonts w:asciiTheme="minorHAnsi" w:hAnsiTheme="minorHAnsi" w:cstheme="minorHAnsi"/>
                <w:b/>
                <w:bCs/>
                <w:sz w:val="18"/>
                <w:szCs w:val="18"/>
              </w:rPr>
              <w:t>Rola</w:t>
            </w:r>
          </w:p>
        </w:tc>
        <w:tc>
          <w:tcPr>
            <w:tcW w:w="3021" w:type="dxa"/>
          </w:tcPr>
          <w:p w14:paraId="28C0976F" w14:textId="77777777" w:rsidR="00855E8E" w:rsidRPr="00973EEB" w:rsidRDefault="00855E8E" w:rsidP="00C11545">
            <w:pPr>
              <w:spacing w:line="259" w:lineRule="auto"/>
              <w:rPr>
                <w:rFonts w:asciiTheme="minorHAnsi" w:hAnsiTheme="minorHAnsi" w:cstheme="minorHAnsi"/>
                <w:b/>
                <w:bCs/>
                <w:sz w:val="18"/>
                <w:szCs w:val="18"/>
              </w:rPr>
            </w:pPr>
            <w:r w:rsidRPr="00973EEB">
              <w:rPr>
                <w:rFonts w:asciiTheme="minorHAnsi" w:hAnsiTheme="minorHAnsi" w:cstheme="minorHAnsi"/>
                <w:b/>
                <w:bCs/>
                <w:sz w:val="18"/>
                <w:szCs w:val="18"/>
              </w:rPr>
              <w:t>8</w:t>
            </w:r>
          </w:p>
        </w:tc>
      </w:tr>
    </w:tbl>
    <w:p w14:paraId="2A47D5EF" w14:textId="77777777" w:rsidR="00855E8E" w:rsidRPr="00973EEB" w:rsidRDefault="00855E8E" w:rsidP="00855E8E">
      <w:pPr>
        <w:rPr>
          <w:rFonts w:asciiTheme="minorHAnsi" w:hAnsiTheme="minorHAnsi" w:cstheme="minorHAnsi"/>
          <w:sz w:val="18"/>
          <w:szCs w:val="18"/>
        </w:rPr>
      </w:pPr>
    </w:p>
    <w:p w14:paraId="20E7085E" w14:textId="77777777" w:rsidR="00855E8E" w:rsidRPr="00973EEB" w:rsidRDefault="00855E8E" w:rsidP="00855E8E">
      <w:pPr>
        <w:rPr>
          <w:rFonts w:asciiTheme="minorHAnsi" w:hAnsiTheme="minorHAnsi" w:cstheme="minorHAnsi"/>
          <w:sz w:val="18"/>
          <w:szCs w:val="18"/>
        </w:rPr>
      </w:pPr>
      <w:r w:rsidRPr="00973EEB">
        <w:rPr>
          <w:rFonts w:asciiTheme="minorHAnsi" w:hAnsiTheme="minorHAnsi" w:cstheme="minorHAnsi"/>
          <w:sz w:val="18"/>
          <w:szCs w:val="18"/>
        </w:rPr>
        <w:t>Uwagi:</w:t>
      </w:r>
    </w:p>
    <w:p w14:paraId="5A38D01E" w14:textId="77777777" w:rsidR="00855E8E" w:rsidRPr="00973EEB" w:rsidRDefault="00855E8E" w:rsidP="00855E8E">
      <w:pPr>
        <w:rPr>
          <w:rFonts w:asciiTheme="minorHAnsi" w:hAnsiTheme="minorHAnsi" w:cstheme="minorHAnsi"/>
          <w:sz w:val="18"/>
          <w:szCs w:val="18"/>
        </w:rPr>
      </w:pPr>
      <w:r w:rsidRPr="00973EEB">
        <w:rPr>
          <w:rFonts w:asciiTheme="minorHAnsi" w:hAnsiTheme="minorHAnsi" w:cstheme="minorHAnsi"/>
          <w:sz w:val="18"/>
          <w:szCs w:val="18"/>
        </w:rPr>
        <w:t xml:space="preserve">1. W polach NIP/nazwa/adres znajdują się dane jednostki organizacyjnej, na rzecz której wystawiana jest faktura </w:t>
      </w:r>
    </w:p>
    <w:p w14:paraId="50950429" w14:textId="77777777" w:rsidR="00855E8E" w:rsidRPr="00973EEB" w:rsidRDefault="00855E8E" w:rsidP="00855E8E">
      <w:pPr>
        <w:rPr>
          <w:rFonts w:asciiTheme="minorHAnsi" w:hAnsiTheme="minorHAnsi" w:cstheme="minorHAnsi"/>
          <w:sz w:val="18"/>
          <w:szCs w:val="18"/>
        </w:rPr>
      </w:pPr>
      <w:r w:rsidRPr="00973EEB">
        <w:rPr>
          <w:rFonts w:asciiTheme="minorHAnsi" w:hAnsiTheme="minorHAnsi" w:cstheme="minorHAnsi"/>
          <w:sz w:val="18"/>
          <w:szCs w:val="18"/>
        </w:rPr>
        <w:t>2. w polu „Rola” proszę podać 8-JST odbiorca.</w:t>
      </w:r>
    </w:p>
    <w:p w14:paraId="330E8BD9" w14:textId="7FCD7CFF" w:rsidR="00C13D2F" w:rsidRPr="006478A3" w:rsidRDefault="00855E8E" w:rsidP="00855E8E">
      <w:pPr>
        <w:tabs>
          <w:tab w:val="left" w:pos="4253"/>
        </w:tabs>
        <w:jc w:val="right"/>
        <w:rPr>
          <w:rFonts w:asciiTheme="minorHAnsi" w:hAnsiTheme="minorHAnsi" w:cstheme="minorHAnsi"/>
          <w:b/>
          <w:bCs/>
          <w:sz w:val="18"/>
          <w:szCs w:val="18"/>
        </w:rPr>
      </w:pPr>
      <w:r w:rsidRPr="00973EEB">
        <w:rPr>
          <w:rFonts w:asciiTheme="minorHAnsi" w:hAnsiTheme="minorHAnsi" w:cstheme="minorHAnsi"/>
          <w:sz w:val="18"/>
          <w:szCs w:val="18"/>
        </w:rPr>
        <w:br w:type="page"/>
      </w:r>
    </w:p>
    <w:p w14:paraId="5017C206" w14:textId="495DD5FA" w:rsidR="00C13D2F" w:rsidRPr="006478A3" w:rsidRDefault="00C13D2F" w:rsidP="00C13D2F">
      <w:pPr>
        <w:tabs>
          <w:tab w:val="left" w:pos="4253"/>
        </w:tabs>
        <w:jc w:val="right"/>
        <w:rPr>
          <w:rFonts w:asciiTheme="minorHAnsi" w:hAnsiTheme="minorHAnsi" w:cstheme="minorHAnsi"/>
          <w:b/>
          <w:bCs/>
          <w:sz w:val="18"/>
          <w:szCs w:val="18"/>
        </w:rPr>
      </w:pPr>
      <w:r w:rsidRPr="006478A3">
        <w:rPr>
          <w:rFonts w:asciiTheme="minorHAnsi" w:hAnsiTheme="minorHAnsi" w:cstheme="minorHAnsi"/>
          <w:b/>
          <w:bCs/>
          <w:sz w:val="18"/>
          <w:szCs w:val="18"/>
        </w:rPr>
        <w:lastRenderedPageBreak/>
        <w:t xml:space="preserve">Załącznik nr </w:t>
      </w:r>
      <w:r w:rsidR="00855E8E">
        <w:rPr>
          <w:rFonts w:asciiTheme="minorHAnsi" w:hAnsiTheme="minorHAnsi" w:cstheme="minorHAnsi"/>
          <w:b/>
          <w:bCs/>
          <w:sz w:val="18"/>
          <w:szCs w:val="18"/>
        </w:rPr>
        <w:t>C</w:t>
      </w:r>
      <w:r w:rsidRPr="006478A3">
        <w:rPr>
          <w:rFonts w:asciiTheme="minorHAnsi" w:hAnsiTheme="minorHAnsi" w:cstheme="minorHAnsi"/>
          <w:b/>
          <w:bCs/>
          <w:sz w:val="18"/>
          <w:szCs w:val="18"/>
        </w:rPr>
        <w:t xml:space="preserve"> do umowy nr ..................</w:t>
      </w:r>
    </w:p>
    <w:p w14:paraId="3A7B30E1" w14:textId="77777777" w:rsidR="00C13D2F" w:rsidRPr="006478A3" w:rsidRDefault="00C13D2F" w:rsidP="00C13D2F">
      <w:pPr>
        <w:ind w:left="20"/>
        <w:rPr>
          <w:rFonts w:asciiTheme="minorHAnsi" w:hAnsiTheme="minorHAnsi" w:cstheme="minorHAnsi"/>
          <w:b/>
          <w:sz w:val="18"/>
          <w:szCs w:val="18"/>
        </w:rPr>
      </w:pPr>
    </w:p>
    <w:p w14:paraId="230EF345" w14:textId="77777777" w:rsidR="00C13D2F" w:rsidRPr="006478A3" w:rsidRDefault="00C13D2F" w:rsidP="00C13D2F">
      <w:pPr>
        <w:ind w:left="426" w:hanging="426"/>
        <w:jc w:val="center"/>
        <w:rPr>
          <w:rFonts w:asciiTheme="minorHAnsi" w:hAnsiTheme="minorHAnsi" w:cstheme="minorHAnsi"/>
          <w:b/>
          <w:sz w:val="18"/>
          <w:szCs w:val="18"/>
        </w:rPr>
      </w:pPr>
    </w:p>
    <w:p w14:paraId="0F975524" w14:textId="77777777" w:rsidR="00C13D2F" w:rsidRPr="006478A3" w:rsidRDefault="00C13D2F" w:rsidP="00C13D2F">
      <w:pPr>
        <w:ind w:left="426" w:hanging="426"/>
        <w:jc w:val="center"/>
        <w:rPr>
          <w:rFonts w:asciiTheme="minorHAnsi" w:hAnsiTheme="minorHAnsi" w:cstheme="minorHAnsi"/>
          <w:b/>
          <w:sz w:val="18"/>
          <w:szCs w:val="18"/>
        </w:rPr>
      </w:pPr>
      <w:r w:rsidRPr="006478A3">
        <w:rPr>
          <w:rFonts w:asciiTheme="minorHAnsi" w:hAnsiTheme="minorHAnsi" w:cstheme="minorHAnsi"/>
          <w:b/>
          <w:sz w:val="18"/>
          <w:szCs w:val="18"/>
        </w:rPr>
        <w:t>KLAUZULA INFORMACYJNA</w:t>
      </w:r>
    </w:p>
    <w:p w14:paraId="3BAA0CF6" w14:textId="77777777" w:rsidR="00C13D2F" w:rsidRPr="006478A3" w:rsidRDefault="00C13D2F" w:rsidP="00C13D2F">
      <w:pPr>
        <w:widowControl w:val="0"/>
        <w:tabs>
          <w:tab w:val="left" w:pos="0"/>
        </w:tabs>
        <w:jc w:val="both"/>
        <w:rPr>
          <w:rFonts w:asciiTheme="minorHAnsi" w:hAnsiTheme="minorHAnsi" w:cstheme="minorHAnsi"/>
          <w:sz w:val="18"/>
          <w:szCs w:val="18"/>
        </w:rPr>
      </w:pPr>
    </w:p>
    <w:p w14:paraId="05C00CC4" w14:textId="77777777" w:rsidR="00C13D2F" w:rsidRPr="006478A3" w:rsidRDefault="00C13D2F" w:rsidP="00C13D2F">
      <w:pPr>
        <w:widowControl w:val="0"/>
        <w:tabs>
          <w:tab w:val="left" w:pos="0"/>
        </w:tabs>
        <w:jc w:val="both"/>
        <w:rPr>
          <w:rFonts w:asciiTheme="minorHAnsi" w:hAnsiTheme="minorHAnsi" w:cstheme="minorHAnsi"/>
          <w:sz w:val="18"/>
          <w:szCs w:val="18"/>
        </w:rPr>
      </w:pPr>
    </w:p>
    <w:p w14:paraId="6DAA0198" w14:textId="50120614" w:rsidR="00E97D33" w:rsidRPr="006478A3" w:rsidRDefault="00C13D2F" w:rsidP="00E97D33">
      <w:pPr>
        <w:jc w:val="center"/>
        <w:rPr>
          <w:rFonts w:asciiTheme="minorHAnsi" w:hAnsiTheme="minorHAnsi" w:cstheme="minorHAnsi"/>
          <w:b/>
          <w:sz w:val="18"/>
          <w:szCs w:val="18"/>
        </w:rPr>
      </w:pPr>
      <w:r w:rsidRPr="006478A3">
        <w:rPr>
          <w:rFonts w:asciiTheme="minorHAnsi" w:hAnsiTheme="minorHAnsi" w:cstheme="minorHAnsi"/>
          <w:sz w:val="18"/>
          <w:szCs w:val="18"/>
        </w:rPr>
        <w:t>Nazwa zadania:</w:t>
      </w:r>
      <w:r w:rsidRPr="006478A3">
        <w:rPr>
          <w:rFonts w:asciiTheme="minorHAnsi" w:hAnsiTheme="minorHAnsi" w:cstheme="minorHAnsi"/>
          <w:b/>
          <w:sz w:val="18"/>
          <w:szCs w:val="18"/>
        </w:rPr>
        <w:t xml:space="preserve"> </w:t>
      </w:r>
      <w:r w:rsidR="00E97D33" w:rsidRPr="006478A3">
        <w:rPr>
          <w:rFonts w:asciiTheme="minorHAnsi" w:hAnsiTheme="minorHAnsi" w:cstheme="minorHAnsi"/>
          <w:b/>
          <w:sz w:val="18"/>
          <w:szCs w:val="18"/>
        </w:rPr>
        <w:t xml:space="preserve">Sukcesywna dostawa produktów spożywczych dla potrzeb </w:t>
      </w:r>
      <w:r w:rsidR="00E97D33" w:rsidRPr="006478A3">
        <w:rPr>
          <w:rFonts w:asciiTheme="minorHAnsi" w:hAnsiTheme="minorHAnsi" w:cstheme="minorHAnsi"/>
          <w:b/>
          <w:sz w:val="18"/>
          <w:szCs w:val="18"/>
          <w:shd w:val="clear" w:color="auto" w:fill="FFFFFF"/>
        </w:rPr>
        <w:t xml:space="preserve">Szermierczej Sportowej Szkoły Podstawowej  nr 85 im. prof. Mariana Suskiego, </w:t>
      </w:r>
      <w:r w:rsidR="00E97D33" w:rsidRPr="006478A3">
        <w:rPr>
          <w:rFonts w:asciiTheme="minorHAnsi" w:hAnsiTheme="minorHAnsi" w:cstheme="minorHAnsi"/>
          <w:b/>
          <w:sz w:val="18"/>
          <w:szCs w:val="18"/>
        </w:rPr>
        <w:t xml:space="preserve"> z  podziałem na zadania. </w:t>
      </w:r>
      <w:r w:rsidR="00E97D33" w:rsidRPr="006478A3">
        <w:rPr>
          <w:rFonts w:asciiTheme="minorHAnsi" w:hAnsiTheme="minorHAnsi" w:cstheme="minorHAnsi"/>
          <w:b/>
          <w:sz w:val="18"/>
          <w:szCs w:val="18"/>
        </w:rPr>
        <w:br/>
      </w:r>
    </w:p>
    <w:p w14:paraId="79B52FE3" w14:textId="2E0C0879" w:rsidR="00C13D2F" w:rsidRPr="006478A3" w:rsidRDefault="00C13D2F" w:rsidP="00E97D33">
      <w:pPr>
        <w:widowControl w:val="0"/>
        <w:tabs>
          <w:tab w:val="left" w:pos="0"/>
        </w:tabs>
        <w:jc w:val="both"/>
        <w:outlineLvl w:val="0"/>
        <w:rPr>
          <w:rFonts w:asciiTheme="minorHAnsi" w:eastAsia="Arial Unicode MS" w:hAnsiTheme="minorHAnsi" w:cstheme="minorHAnsi"/>
          <w:bCs/>
          <w:sz w:val="18"/>
          <w:szCs w:val="18"/>
        </w:rPr>
      </w:pPr>
    </w:p>
    <w:p w14:paraId="36FB1233" w14:textId="35C1908D" w:rsidR="00C13D2F" w:rsidRPr="006478A3" w:rsidRDefault="00C13D2F" w:rsidP="000351F3">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 xml:space="preserve">Administratorem Danych </w:t>
      </w:r>
      <w:r w:rsidR="00A06F34" w:rsidRPr="006478A3">
        <w:rPr>
          <w:rFonts w:asciiTheme="minorHAnsi" w:hAnsiTheme="minorHAnsi" w:cstheme="minorHAnsi"/>
          <w:sz w:val="18"/>
          <w:szCs w:val="18"/>
        </w:rPr>
        <w:t>Osobowych w Szermierczej Sportowej Szkole Podstawowej nr 85 im. prof. Mariana Suskiego</w:t>
      </w:r>
      <w:r w:rsidRPr="006478A3">
        <w:rPr>
          <w:rFonts w:asciiTheme="minorHAnsi" w:hAnsiTheme="minorHAnsi" w:cstheme="minorHAnsi"/>
          <w:sz w:val="18"/>
          <w:szCs w:val="18"/>
        </w:rPr>
        <w:t>, jest Dyrekto</w:t>
      </w:r>
      <w:r w:rsidR="00A06F34" w:rsidRPr="006478A3">
        <w:rPr>
          <w:rFonts w:asciiTheme="minorHAnsi" w:hAnsiTheme="minorHAnsi" w:cstheme="minorHAnsi"/>
          <w:sz w:val="18"/>
          <w:szCs w:val="18"/>
        </w:rPr>
        <w:t xml:space="preserve">r adres: ul. </w:t>
      </w:r>
      <w:proofErr w:type="spellStart"/>
      <w:r w:rsidR="00A06F34" w:rsidRPr="006478A3">
        <w:rPr>
          <w:rFonts w:asciiTheme="minorHAnsi" w:hAnsiTheme="minorHAnsi" w:cstheme="minorHAnsi"/>
          <w:sz w:val="18"/>
          <w:szCs w:val="18"/>
        </w:rPr>
        <w:t>Traigutta</w:t>
      </w:r>
      <w:proofErr w:type="spellEnd"/>
      <w:r w:rsidR="00A06F34" w:rsidRPr="006478A3">
        <w:rPr>
          <w:rFonts w:asciiTheme="minorHAnsi" w:hAnsiTheme="minorHAnsi" w:cstheme="minorHAnsi"/>
          <w:sz w:val="18"/>
          <w:szCs w:val="18"/>
        </w:rPr>
        <w:t xml:space="preserve"> 37, 50-416 Wrocław, nr kontaktowy 71 798 68 71  w godzinach pracy .tj. pomiędzy 8:00 a 16:00</w:t>
      </w:r>
      <w:r w:rsidRPr="006478A3">
        <w:rPr>
          <w:rFonts w:asciiTheme="minorHAnsi" w:hAnsiTheme="minorHAnsi" w:cstheme="minorHAnsi"/>
          <w:sz w:val="18"/>
          <w:szCs w:val="18"/>
        </w:rPr>
        <w:t xml:space="preserve"> od poniedziałku do piątku, e</w:t>
      </w:r>
      <w:r w:rsidR="00A06F34" w:rsidRPr="006478A3">
        <w:rPr>
          <w:rFonts w:asciiTheme="minorHAnsi" w:hAnsiTheme="minorHAnsi" w:cstheme="minorHAnsi"/>
          <w:sz w:val="18"/>
          <w:szCs w:val="18"/>
        </w:rPr>
        <w:t xml:space="preserve">mail: </w:t>
      </w:r>
      <w:hyperlink r:id="rId16" w:history="1">
        <w:r w:rsidR="00A06F34" w:rsidRPr="006478A3">
          <w:rPr>
            <w:rStyle w:val="Hipercze"/>
            <w:rFonts w:asciiTheme="minorHAnsi" w:hAnsiTheme="minorHAnsi" w:cstheme="minorHAnsi"/>
            <w:sz w:val="18"/>
            <w:szCs w:val="18"/>
          </w:rPr>
          <w:t>sekretariat.sp085@wroclawskaedukacja.pl</w:t>
        </w:r>
      </w:hyperlink>
      <w:r w:rsidR="00A06F34" w:rsidRPr="006478A3">
        <w:rPr>
          <w:rFonts w:asciiTheme="minorHAnsi" w:hAnsiTheme="minorHAnsi" w:cstheme="minorHAnsi"/>
          <w:sz w:val="18"/>
          <w:szCs w:val="18"/>
        </w:rPr>
        <w:t xml:space="preserve"> </w:t>
      </w:r>
    </w:p>
    <w:p w14:paraId="58F5F662" w14:textId="1C365158" w:rsidR="00C13D2F" w:rsidRPr="006478A3" w:rsidRDefault="00C13D2F" w:rsidP="000351F3">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Inspektor Ochron</w:t>
      </w:r>
      <w:r w:rsidR="00A06F34" w:rsidRPr="006478A3">
        <w:rPr>
          <w:rFonts w:asciiTheme="minorHAnsi" w:hAnsiTheme="minorHAnsi" w:cstheme="minorHAnsi"/>
          <w:sz w:val="18"/>
          <w:szCs w:val="18"/>
        </w:rPr>
        <w:t>y Danych Osobowych</w:t>
      </w:r>
      <w:r w:rsidRPr="006478A3">
        <w:rPr>
          <w:rFonts w:asciiTheme="minorHAnsi" w:hAnsiTheme="minorHAnsi" w:cstheme="minorHAnsi"/>
          <w:sz w:val="18"/>
          <w:szCs w:val="18"/>
        </w:rPr>
        <w:t xml:space="preserve"> dostępny jest pod adresem e</w:t>
      </w:r>
      <w:r w:rsidR="00A06F34" w:rsidRPr="006478A3">
        <w:rPr>
          <w:rFonts w:asciiTheme="minorHAnsi" w:hAnsiTheme="minorHAnsi" w:cstheme="minorHAnsi"/>
          <w:sz w:val="18"/>
          <w:szCs w:val="18"/>
        </w:rPr>
        <w:t xml:space="preserve">mail: </w:t>
      </w:r>
      <w:hyperlink r:id="rId17" w:history="1">
        <w:r w:rsidR="00777F8C" w:rsidRPr="006478A3">
          <w:rPr>
            <w:rStyle w:val="Hipercze"/>
            <w:rFonts w:asciiTheme="minorHAnsi" w:hAnsiTheme="minorHAnsi" w:cstheme="minorHAnsi"/>
            <w:sz w:val="18"/>
            <w:szCs w:val="18"/>
          </w:rPr>
          <w:t>inspektor@coreconsulting.pl</w:t>
        </w:r>
      </w:hyperlink>
      <w:r w:rsidR="00777F8C" w:rsidRPr="006478A3">
        <w:rPr>
          <w:rFonts w:asciiTheme="minorHAnsi" w:hAnsiTheme="minorHAnsi" w:cstheme="minorHAnsi"/>
          <w:sz w:val="18"/>
          <w:szCs w:val="18"/>
        </w:rPr>
        <w:t xml:space="preserve"> </w:t>
      </w:r>
    </w:p>
    <w:p w14:paraId="6EF9EEDB" w14:textId="67B2D63E" w:rsidR="00C13D2F" w:rsidRPr="006478A3" w:rsidRDefault="00C13D2F" w:rsidP="000351F3">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 xml:space="preserve"> 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RODO, w celu </w:t>
      </w:r>
      <w:r w:rsidRPr="006478A3">
        <w:rPr>
          <w:rFonts w:asciiTheme="minorHAnsi" w:hAnsiTheme="minorHAnsi" w:cstheme="minorHAnsi"/>
          <w:sz w:val="18"/>
          <w:szCs w:val="18"/>
          <w:lang w:bidi="pl-PL"/>
        </w:rPr>
        <w:t>realizacji umowy oraz w celach kontaktowych związanych z umową</w:t>
      </w:r>
      <w:r w:rsidRPr="006478A3">
        <w:rPr>
          <w:rFonts w:asciiTheme="minorHAnsi" w:hAnsiTheme="minorHAnsi" w:cstheme="minorHAnsi"/>
          <w:sz w:val="18"/>
          <w:szCs w:val="18"/>
        </w:rPr>
        <w:t>.</w:t>
      </w:r>
    </w:p>
    <w:p w14:paraId="054D3EEC" w14:textId="77777777" w:rsidR="00C13D2F" w:rsidRPr="006478A3" w:rsidRDefault="00C13D2F" w:rsidP="000351F3">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Państwa dane osobowe mogą być udostępniane:</w:t>
      </w:r>
    </w:p>
    <w:p w14:paraId="7F73A4D8" w14:textId="77777777" w:rsidR="00C13D2F" w:rsidRPr="006478A3" w:rsidRDefault="00C13D2F" w:rsidP="000351F3">
      <w:pPr>
        <w:pStyle w:val="Akapitzlist"/>
        <w:numPr>
          <w:ilvl w:val="0"/>
          <w:numId w:val="51"/>
        </w:numPr>
        <w:spacing w:after="160" w:line="240" w:lineRule="auto"/>
        <w:ind w:left="567"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organom władzy publicznej oraz podmiotom wykonującym zadania publiczne lub działającym na zlecenie organów władzy publicznej, w zakresie i w celach, które wynikają z przepisów powszechnie obowiązującego prawa,</w:t>
      </w:r>
    </w:p>
    <w:p w14:paraId="1287ECC1" w14:textId="77777777" w:rsidR="00C13D2F" w:rsidRPr="006478A3" w:rsidRDefault="00C13D2F" w:rsidP="000351F3">
      <w:pPr>
        <w:pStyle w:val="Akapitzlist"/>
        <w:numPr>
          <w:ilvl w:val="0"/>
          <w:numId w:val="51"/>
        </w:numPr>
        <w:spacing w:after="160" w:line="240" w:lineRule="auto"/>
        <w:ind w:left="567"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(wskazać jakim innym podmiotom i na jakiej podstawie).</w:t>
      </w:r>
    </w:p>
    <w:p w14:paraId="03926C61" w14:textId="77777777" w:rsidR="00C13D2F" w:rsidRPr="006478A3" w:rsidRDefault="00C13D2F" w:rsidP="000351F3">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Państwa dane osobowe będą przetwarzane przez okres niezbędny do realizacji celu, o którym mowa w pkt 3, tj. przez okres współpracy (wskazać okres przez jaki dane będą przetwarzane) a następnie, jeśli chodzi o materiały archiwalne, przez czas wynikający z przepisów ustawy z dnia 14 lipca 1983 r. o narodowym zasobie archiwalnym i archiwach (Dz.U. 2018 r. poz. 217 ze zm.).</w:t>
      </w:r>
    </w:p>
    <w:p w14:paraId="2354648F" w14:textId="77777777" w:rsidR="00C13D2F" w:rsidRPr="006478A3" w:rsidRDefault="00C13D2F" w:rsidP="000351F3">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Podanie danych osobowych jest dobrowolne, ale niezbędne do zawarcia i wykonania umowy a w razie istnienia roszczeń związanych z niewykonaniem oraz nienależytym wykonaniem umowy – dochodzenia roszczeń z tego tytułu (wykonania umowy/podjęcia działań przed zawarciem umowy).</w:t>
      </w:r>
    </w:p>
    <w:p w14:paraId="77A298F0" w14:textId="77777777" w:rsidR="00C13D2F" w:rsidRPr="006478A3" w:rsidRDefault="00C13D2F" w:rsidP="000351F3">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W związku z przetwarzaniem danych osobowych na podstawie art. 6 ust. 1 lit. b RODO przysługują Państwu następujące uprawnienia:</w:t>
      </w:r>
    </w:p>
    <w:p w14:paraId="33D22AF8" w14:textId="77777777" w:rsidR="00C13D2F" w:rsidRPr="006478A3" w:rsidRDefault="00C13D2F" w:rsidP="000351F3">
      <w:pPr>
        <w:pStyle w:val="Akapitzlist"/>
        <w:numPr>
          <w:ilvl w:val="0"/>
          <w:numId w:val="50"/>
        </w:numPr>
        <w:spacing w:line="240" w:lineRule="auto"/>
        <w:ind w:left="567" w:hanging="284"/>
        <w:contextualSpacing/>
        <w:rPr>
          <w:rFonts w:asciiTheme="minorHAnsi" w:hAnsiTheme="minorHAnsi" w:cstheme="minorHAnsi"/>
          <w:sz w:val="18"/>
          <w:szCs w:val="18"/>
        </w:rPr>
      </w:pPr>
      <w:r w:rsidRPr="006478A3">
        <w:rPr>
          <w:rFonts w:asciiTheme="minorHAnsi" w:hAnsiTheme="minorHAnsi" w:cstheme="minorHAnsi"/>
          <w:sz w:val="18"/>
          <w:szCs w:val="18"/>
        </w:rPr>
        <w:t>prawo dostępu do danych osobowych, w tym prawo do uzyskania kopii tych danych,</w:t>
      </w:r>
    </w:p>
    <w:p w14:paraId="20C748A2" w14:textId="77777777" w:rsidR="00C13D2F" w:rsidRPr="006478A3" w:rsidRDefault="00C13D2F" w:rsidP="000351F3">
      <w:pPr>
        <w:pStyle w:val="Akapitzlist"/>
        <w:numPr>
          <w:ilvl w:val="0"/>
          <w:numId w:val="50"/>
        </w:numPr>
        <w:spacing w:line="240" w:lineRule="auto"/>
        <w:ind w:left="567" w:hanging="284"/>
        <w:contextualSpacing/>
        <w:rPr>
          <w:rFonts w:asciiTheme="minorHAnsi" w:hAnsiTheme="minorHAnsi" w:cstheme="minorHAnsi"/>
          <w:sz w:val="18"/>
          <w:szCs w:val="18"/>
        </w:rPr>
      </w:pPr>
      <w:r w:rsidRPr="006478A3">
        <w:rPr>
          <w:rFonts w:asciiTheme="minorHAnsi" w:hAnsiTheme="minorHAnsi" w:cstheme="minorHAnsi"/>
          <w:sz w:val="18"/>
          <w:szCs w:val="18"/>
        </w:rPr>
        <w:t>prawo do żądania sprostowania (poprawiania) danych osobowych - w przypadku gdy dane są nieprawidłowe lub niekompletne,</w:t>
      </w:r>
    </w:p>
    <w:p w14:paraId="183A2ED8" w14:textId="77777777" w:rsidR="00C13D2F" w:rsidRPr="006478A3" w:rsidRDefault="00C13D2F" w:rsidP="000351F3">
      <w:pPr>
        <w:pStyle w:val="Akapitzlist"/>
        <w:numPr>
          <w:ilvl w:val="0"/>
          <w:numId w:val="50"/>
        </w:numPr>
        <w:spacing w:line="240" w:lineRule="auto"/>
        <w:ind w:left="567" w:hanging="284"/>
        <w:contextualSpacing/>
        <w:rPr>
          <w:rFonts w:asciiTheme="minorHAnsi" w:hAnsiTheme="minorHAnsi" w:cstheme="minorHAnsi"/>
          <w:sz w:val="18"/>
          <w:szCs w:val="18"/>
        </w:rPr>
      </w:pPr>
      <w:r w:rsidRPr="006478A3">
        <w:rPr>
          <w:rFonts w:asciiTheme="minorHAnsi" w:hAnsiTheme="minorHAnsi" w:cstheme="minorHAnsi"/>
          <w:sz w:val="18"/>
          <w:szCs w:val="18"/>
        </w:rPr>
        <w:t>prawo do żądania usunięcia danych osobowych (tzw. prawo do bycia zapomnianym),</w:t>
      </w:r>
    </w:p>
    <w:p w14:paraId="0B23CC98" w14:textId="77777777" w:rsidR="00C13D2F" w:rsidRPr="006478A3" w:rsidRDefault="00C13D2F" w:rsidP="000351F3">
      <w:pPr>
        <w:pStyle w:val="Akapitzlist"/>
        <w:numPr>
          <w:ilvl w:val="0"/>
          <w:numId w:val="50"/>
        </w:numPr>
        <w:spacing w:line="240" w:lineRule="auto"/>
        <w:ind w:left="567" w:hanging="284"/>
        <w:contextualSpacing/>
        <w:rPr>
          <w:rFonts w:asciiTheme="minorHAnsi" w:hAnsiTheme="minorHAnsi" w:cstheme="minorHAnsi"/>
          <w:sz w:val="18"/>
          <w:szCs w:val="18"/>
        </w:rPr>
      </w:pPr>
      <w:r w:rsidRPr="006478A3">
        <w:rPr>
          <w:rFonts w:asciiTheme="minorHAnsi" w:hAnsiTheme="minorHAnsi" w:cstheme="minorHAnsi"/>
          <w:sz w:val="18"/>
          <w:szCs w:val="18"/>
        </w:rPr>
        <w:t>prawo do żądania ograniczenia przetwarzania danych osobowych,</w:t>
      </w:r>
    </w:p>
    <w:p w14:paraId="776C9891" w14:textId="77777777" w:rsidR="00C13D2F" w:rsidRPr="006478A3" w:rsidRDefault="00C13D2F" w:rsidP="000351F3">
      <w:pPr>
        <w:pStyle w:val="Akapitzlist"/>
        <w:numPr>
          <w:ilvl w:val="0"/>
          <w:numId w:val="50"/>
        </w:numPr>
        <w:spacing w:line="240" w:lineRule="auto"/>
        <w:ind w:left="567" w:hanging="284"/>
        <w:contextualSpacing/>
        <w:rPr>
          <w:rFonts w:asciiTheme="minorHAnsi" w:hAnsiTheme="minorHAnsi" w:cstheme="minorHAnsi"/>
          <w:sz w:val="18"/>
          <w:szCs w:val="18"/>
        </w:rPr>
      </w:pPr>
      <w:r w:rsidRPr="006478A3">
        <w:rPr>
          <w:rFonts w:asciiTheme="minorHAnsi" w:hAnsiTheme="minorHAnsi" w:cstheme="minorHAnsi"/>
          <w:sz w:val="18"/>
          <w:szCs w:val="18"/>
        </w:rPr>
        <w:t>prawo do przenoszenia danych,</w:t>
      </w:r>
    </w:p>
    <w:p w14:paraId="1C25D91B" w14:textId="77777777" w:rsidR="00C13D2F" w:rsidRPr="006478A3" w:rsidRDefault="00C13D2F" w:rsidP="000351F3">
      <w:pPr>
        <w:pStyle w:val="Akapitzlist"/>
        <w:numPr>
          <w:ilvl w:val="0"/>
          <w:numId w:val="50"/>
        </w:numPr>
        <w:spacing w:line="240" w:lineRule="auto"/>
        <w:ind w:left="567" w:hanging="284"/>
        <w:contextualSpacing/>
        <w:rPr>
          <w:rFonts w:asciiTheme="minorHAnsi" w:hAnsiTheme="minorHAnsi" w:cstheme="minorHAnsi"/>
          <w:sz w:val="18"/>
          <w:szCs w:val="18"/>
        </w:rPr>
      </w:pPr>
      <w:r w:rsidRPr="006478A3">
        <w:rPr>
          <w:rFonts w:asciiTheme="minorHAnsi" w:hAnsiTheme="minorHAnsi" w:cstheme="minorHAnsi"/>
          <w:sz w:val="18"/>
          <w:szCs w:val="18"/>
        </w:rPr>
        <w:t>prawo sprzeciwu wobec przetwarzania danych.</w:t>
      </w:r>
    </w:p>
    <w:p w14:paraId="73069FF8" w14:textId="77777777" w:rsidR="00C13D2F" w:rsidRPr="006478A3" w:rsidRDefault="00C13D2F" w:rsidP="000351F3">
      <w:pPr>
        <w:pStyle w:val="Akapitzlist"/>
        <w:numPr>
          <w:ilvl w:val="0"/>
          <w:numId w:val="49"/>
        </w:numPr>
        <w:spacing w:line="240" w:lineRule="auto"/>
        <w:ind w:left="284"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W przypadku uznania, iż przetwarzanie przez .................... Państwa danych osobowych narusza przepisy RODO, przysługuje Państwu prawo do wniesienia skargi do organu nadzorczego - Prezesa Urzędu Ochrony Danych Osobowych, adres: ul. Stawki 2, 00-193 Warszawa.</w:t>
      </w:r>
    </w:p>
    <w:p w14:paraId="6033F204" w14:textId="77777777" w:rsidR="00C13D2F" w:rsidRPr="006478A3" w:rsidRDefault="00C13D2F" w:rsidP="000351F3">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6478A3">
        <w:rPr>
          <w:rFonts w:asciiTheme="minorHAnsi" w:hAnsiTheme="minorHAnsi" w:cstheme="minorHAnsi"/>
          <w:sz w:val="18"/>
          <w:szCs w:val="18"/>
        </w:rPr>
        <w:t>Państwa dane osobowe nie będą przetwarzane w sposób zautomatyzowany i nie będą profilowane.</w:t>
      </w:r>
    </w:p>
    <w:p w14:paraId="43D86649" w14:textId="77777777" w:rsidR="00C13D2F" w:rsidRPr="006478A3" w:rsidRDefault="00C13D2F" w:rsidP="00C13D2F">
      <w:pPr>
        <w:pStyle w:val="Teksttreci20"/>
        <w:shd w:val="clear" w:color="auto" w:fill="auto"/>
        <w:ind w:firstLine="0"/>
        <w:rPr>
          <w:rFonts w:asciiTheme="minorHAnsi" w:hAnsiTheme="minorHAnsi" w:cstheme="minorHAnsi"/>
          <w:sz w:val="18"/>
          <w:szCs w:val="18"/>
          <w:lang w:bidi="pl-PL"/>
        </w:rPr>
      </w:pPr>
    </w:p>
    <w:p w14:paraId="5FD8C866" w14:textId="77777777" w:rsidR="00C13D2F" w:rsidRPr="006478A3" w:rsidRDefault="00C13D2F" w:rsidP="00C13D2F">
      <w:pPr>
        <w:rPr>
          <w:rFonts w:asciiTheme="minorHAnsi" w:hAnsiTheme="minorHAnsi" w:cstheme="minorHAnsi"/>
          <w:sz w:val="18"/>
          <w:szCs w:val="18"/>
        </w:rPr>
      </w:pPr>
    </w:p>
    <w:p w14:paraId="02768507" w14:textId="77777777" w:rsidR="009D3FA6" w:rsidRPr="006478A3" w:rsidRDefault="009D3FA6" w:rsidP="009D3FA6">
      <w:pPr>
        <w:tabs>
          <w:tab w:val="left" w:pos="4253"/>
        </w:tabs>
        <w:jc w:val="right"/>
        <w:rPr>
          <w:rFonts w:asciiTheme="minorHAnsi" w:hAnsiTheme="minorHAnsi" w:cstheme="minorHAnsi"/>
          <w:b/>
          <w:bCs/>
          <w:sz w:val="18"/>
          <w:szCs w:val="18"/>
        </w:rPr>
      </w:pPr>
    </w:p>
    <w:p w14:paraId="21DA74DE" w14:textId="77777777" w:rsidR="009D3FA6" w:rsidRPr="006478A3" w:rsidRDefault="009D3FA6" w:rsidP="009D3FA6">
      <w:pPr>
        <w:tabs>
          <w:tab w:val="left" w:pos="4253"/>
        </w:tabs>
        <w:jc w:val="right"/>
        <w:rPr>
          <w:rFonts w:asciiTheme="minorHAnsi" w:hAnsiTheme="minorHAnsi" w:cstheme="minorHAnsi"/>
          <w:b/>
          <w:bCs/>
          <w:sz w:val="18"/>
          <w:szCs w:val="18"/>
        </w:rPr>
      </w:pPr>
    </w:p>
    <w:p w14:paraId="36BABDEB" w14:textId="77777777" w:rsidR="009D3FA6" w:rsidRPr="006478A3" w:rsidRDefault="009D3FA6" w:rsidP="009D3FA6">
      <w:pPr>
        <w:tabs>
          <w:tab w:val="left" w:pos="4253"/>
        </w:tabs>
        <w:jc w:val="right"/>
        <w:rPr>
          <w:rFonts w:asciiTheme="minorHAnsi" w:hAnsiTheme="minorHAnsi" w:cstheme="minorHAnsi"/>
          <w:b/>
          <w:bCs/>
          <w:sz w:val="18"/>
          <w:szCs w:val="18"/>
        </w:rPr>
      </w:pPr>
    </w:p>
    <w:p w14:paraId="748C5A11" w14:textId="77777777" w:rsidR="009D3FA6" w:rsidRPr="006478A3" w:rsidRDefault="009D3FA6" w:rsidP="009D3FA6">
      <w:pPr>
        <w:tabs>
          <w:tab w:val="left" w:pos="4253"/>
        </w:tabs>
        <w:jc w:val="right"/>
        <w:rPr>
          <w:rFonts w:asciiTheme="minorHAnsi" w:hAnsiTheme="minorHAnsi" w:cstheme="minorHAnsi"/>
          <w:b/>
          <w:bCs/>
          <w:sz w:val="18"/>
          <w:szCs w:val="18"/>
        </w:rPr>
      </w:pPr>
    </w:p>
    <w:p w14:paraId="029E7E7A" w14:textId="77777777" w:rsidR="009D3FA6" w:rsidRPr="006478A3" w:rsidRDefault="009D3FA6" w:rsidP="009D3FA6">
      <w:pPr>
        <w:tabs>
          <w:tab w:val="left" w:pos="4253"/>
        </w:tabs>
        <w:jc w:val="right"/>
        <w:rPr>
          <w:rFonts w:asciiTheme="minorHAnsi" w:hAnsiTheme="minorHAnsi" w:cstheme="minorHAnsi"/>
          <w:b/>
          <w:bCs/>
          <w:sz w:val="18"/>
          <w:szCs w:val="18"/>
        </w:rPr>
      </w:pPr>
    </w:p>
    <w:p w14:paraId="20343729" w14:textId="77777777" w:rsidR="009D3FA6" w:rsidRPr="006478A3" w:rsidRDefault="009D3FA6" w:rsidP="009D3FA6">
      <w:pPr>
        <w:tabs>
          <w:tab w:val="left" w:pos="4253"/>
        </w:tabs>
        <w:jc w:val="right"/>
        <w:rPr>
          <w:rFonts w:asciiTheme="minorHAnsi" w:hAnsiTheme="minorHAnsi" w:cstheme="minorHAnsi"/>
          <w:b/>
          <w:bCs/>
          <w:sz w:val="18"/>
          <w:szCs w:val="18"/>
        </w:rPr>
      </w:pPr>
    </w:p>
    <w:p w14:paraId="1C9AA9CE" w14:textId="77777777" w:rsidR="009D3FA6" w:rsidRPr="006478A3" w:rsidRDefault="009D3FA6" w:rsidP="009D3FA6">
      <w:pPr>
        <w:tabs>
          <w:tab w:val="left" w:pos="4253"/>
        </w:tabs>
        <w:jc w:val="right"/>
        <w:rPr>
          <w:rFonts w:asciiTheme="minorHAnsi" w:hAnsiTheme="minorHAnsi" w:cstheme="minorHAnsi"/>
          <w:b/>
          <w:bCs/>
          <w:sz w:val="18"/>
          <w:szCs w:val="18"/>
        </w:rPr>
      </w:pPr>
    </w:p>
    <w:p w14:paraId="2FE0264D" w14:textId="77777777" w:rsidR="009D3FA6" w:rsidRPr="006478A3" w:rsidRDefault="009D3FA6" w:rsidP="009D3FA6">
      <w:pPr>
        <w:tabs>
          <w:tab w:val="left" w:pos="4253"/>
        </w:tabs>
        <w:jc w:val="right"/>
        <w:rPr>
          <w:rFonts w:asciiTheme="minorHAnsi" w:hAnsiTheme="minorHAnsi" w:cstheme="minorHAnsi"/>
          <w:b/>
          <w:bCs/>
          <w:sz w:val="18"/>
          <w:szCs w:val="18"/>
        </w:rPr>
      </w:pPr>
    </w:p>
    <w:p w14:paraId="7C3667B8" w14:textId="77777777" w:rsidR="009D3FA6" w:rsidRPr="006478A3" w:rsidRDefault="009D3FA6" w:rsidP="009D3FA6">
      <w:pPr>
        <w:tabs>
          <w:tab w:val="left" w:pos="4253"/>
        </w:tabs>
        <w:jc w:val="right"/>
        <w:rPr>
          <w:rFonts w:asciiTheme="minorHAnsi" w:hAnsiTheme="minorHAnsi" w:cstheme="minorHAnsi"/>
          <w:b/>
          <w:bCs/>
          <w:sz w:val="18"/>
          <w:szCs w:val="18"/>
        </w:rPr>
      </w:pPr>
    </w:p>
    <w:p w14:paraId="05634683" w14:textId="77777777" w:rsidR="009D3FA6" w:rsidRPr="006478A3" w:rsidRDefault="009D3FA6" w:rsidP="009D3FA6">
      <w:pPr>
        <w:tabs>
          <w:tab w:val="left" w:pos="4253"/>
        </w:tabs>
        <w:jc w:val="right"/>
        <w:rPr>
          <w:rFonts w:asciiTheme="minorHAnsi" w:hAnsiTheme="minorHAnsi" w:cstheme="minorHAnsi"/>
          <w:b/>
          <w:bCs/>
          <w:sz w:val="18"/>
          <w:szCs w:val="18"/>
        </w:rPr>
      </w:pPr>
    </w:p>
    <w:p w14:paraId="0093A5CB" w14:textId="77777777" w:rsidR="009D3FA6" w:rsidRPr="006478A3" w:rsidRDefault="009D3FA6" w:rsidP="009D3FA6">
      <w:pPr>
        <w:tabs>
          <w:tab w:val="left" w:pos="4253"/>
        </w:tabs>
        <w:jc w:val="right"/>
        <w:rPr>
          <w:rFonts w:asciiTheme="minorHAnsi" w:hAnsiTheme="minorHAnsi" w:cstheme="minorHAnsi"/>
          <w:b/>
          <w:bCs/>
          <w:sz w:val="18"/>
          <w:szCs w:val="18"/>
        </w:rPr>
      </w:pPr>
    </w:p>
    <w:p w14:paraId="7070485E" w14:textId="77777777" w:rsidR="009D3FA6" w:rsidRPr="006478A3" w:rsidRDefault="009D3FA6" w:rsidP="009D3FA6">
      <w:pPr>
        <w:tabs>
          <w:tab w:val="left" w:pos="4253"/>
        </w:tabs>
        <w:jc w:val="right"/>
        <w:rPr>
          <w:rFonts w:asciiTheme="minorHAnsi" w:hAnsiTheme="minorHAnsi" w:cstheme="minorHAnsi"/>
          <w:b/>
          <w:bCs/>
          <w:sz w:val="18"/>
          <w:szCs w:val="18"/>
        </w:rPr>
      </w:pPr>
    </w:p>
    <w:p w14:paraId="5E469749" w14:textId="77777777" w:rsidR="009D3FA6" w:rsidRPr="006478A3" w:rsidRDefault="009D3FA6" w:rsidP="009D3FA6">
      <w:pPr>
        <w:tabs>
          <w:tab w:val="left" w:pos="4253"/>
        </w:tabs>
        <w:jc w:val="right"/>
        <w:rPr>
          <w:rFonts w:asciiTheme="minorHAnsi" w:hAnsiTheme="minorHAnsi" w:cstheme="minorHAnsi"/>
          <w:b/>
          <w:bCs/>
          <w:sz w:val="18"/>
          <w:szCs w:val="18"/>
        </w:rPr>
      </w:pPr>
    </w:p>
    <w:p w14:paraId="49B348CA" w14:textId="77777777" w:rsidR="009D3FA6" w:rsidRPr="006478A3" w:rsidRDefault="009D3FA6" w:rsidP="009D3FA6">
      <w:pPr>
        <w:tabs>
          <w:tab w:val="left" w:pos="4253"/>
        </w:tabs>
        <w:jc w:val="right"/>
        <w:rPr>
          <w:rFonts w:asciiTheme="minorHAnsi" w:hAnsiTheme="minorHAnsi" w:cstheme="minorHAnsi"/>
          <w:b/>
          <w:bCs/>
          <w:sz w:val="18"/>
          <w:szCs w:val="18"/>
        </w:rPr>
      </w:pPr>
    </w:p>
    <w:p w14:paraId="5053DDC0" w14:textId="77777777" w:rsidR="009D3FA6" w:rsidRPr="006478A3" w:rsidRDefault="009D3FA6" w:rsidP="009D3FA6">
      <w:pPr>
        <w:tabs>
          <w:tab w:val="left" w:pos="4253"/>
        </w:tabs>
        <w:jc w:val="right"/>
        <w:rPr>
          <w:rFonts w:asciiTheme="minorHAnsi" w:hAnsiTheme="minorHAnsi" w:cstheme="minorHAnsi"/>
          <w:b/>
          <w:bCs/>
          <w:sz w:val="18"/>
          <w:szCs w:val="18"/>
        </w:rPr>
      </w:pPr>
    </w:p>
    <w:p w14:paraId="7E8AFB02" w14:textId="77777777" w:rsidR="002D68DA" w:rsidRPr="006478A3" w:rsidRDefault="002D68DA" w:rsidP="009461A5">
      <w:pPr>
        <w:tabs>
          <w:tab w:val="left" w:pos="4253"/>
        </w:tabs>
        <w:jc w:val="right"/>
        <w:rPr>
          <w:rFonts w:asciiTheme="minorHAnsi" w:hAnsiTheme="minorHAnsi" w:cstheme="minorHAnsi"/>
          <w:b/>
          <w:bCs/>
          <w:sz w:val="18"/>
          <w:szCs w:val="18"/>
        </w:rPr>
        <w:sectPr w:rsidR="002D68DA" w:rsidRPr="006478A3" w:rsidSect="009137FD">
          <w:pgSz w:w="11906" w:h="16838"/>
          <w:pgMar w:top="709" w:right="1134" w:bottom="1134" w:left="1418" w:header="709" w:footer="624" w:gutter="0"/>
          <w:cols w:space="708"/>
          <w:docGrid w:linePitch="360"/>
        </w:sectPr>
      </w:pPr>
    </w:p>
    <w:p w14:paraId="34CC7B2E" w14:textId="77777777" w:rsidR="00223860" w:rsidRPr="006478A3" w:rsidRDefault="00223860" w:rsidP="00223860">
      <w:pPr>
        <w:tabs>
          <w:tab w:val="left" w:pos="4253"/>
        </w:tabs>
        <w:jc w:val="right"/>
        <w:rPr>
          <w:rFonts w:asciiTheme="minorHAnsi" w:hAnsiTheme="minorHAnsi" w:cstheme="minorHAnsi"/>
          <w:b/>
          <w:bCs/>
          <w:sz w:val="18"/>
          <w:szCs w:val="18"/>
        </w:rPr>
      </w:pPr>
    </w:p>
    <w:p w14:paraId="239E6C81" w14:textId="5663DBE7" w:rsidR="002D68DA" w:rsidRPr="006478A3" w:rsidRDefault="002D68DA" w:rsidP="002D68DA">
      <w:pPr>
        <w:jc w:val="right"/>
        <w:rPr>
          <w:rFonts w:asciiTheme="minorHAnsi" w:hAnsiTheme="minorHAnsi" w:cstheme="minorHAnsi"/>
          <w:sz w:val="18"/>
          <w:szCs w:val="18"/>
        </w:rPr>
      </w:pPr>
      <w:r w:rsidRPr="006478A3">
        <w:rPr>
          <w:rFonts w:asciiTheme="minorHAnsi" w:hAnsiTheme="minorHAnsi" w:cstheme="minorHAnsi"/>
          <w:sz w:val="18"/>
          <w:szCs w:val="18"/>
        </w:rPr>
        <w:t xml:space="preserve">Załącznik nr </w:t>
      </w:r>
      <w:r w:rsidR="00915ADB" w:rsidRPr="006478A3">
        <w:rPr>
          <w:rFonts w:asciiTheme="minorHAnsi" w:hAnsiTheme="minorHAnsi" w:cstheme="minorHAnsi"/>
          <w:sz w:val="18"/>
          <w:szCs w:val="18"/>
        </w:rPr>
        <w:t>6</w:t>
      </w:r>
    </w:p>
    <w:p w14:paraId="0FB54DB5" w14:textId="77777777" w:rsidR="002D68DA" w:rsidRPr="006478A3" w:rsidRDefault="002D68DA" w:rsidP="002D68DA">
      <w:pPr>
        <w:jc w:val="right"/>
        <w:rPr>
          <w:rFonts w:asciiTheme="minorHAnsi" w:hAnsiTheme="minorHAnsi" w:cstheme="minorHAnsi"/>
          <w:sz w:val="18"/>
          <w:szCs w:val="18"/>
        </w:rPr>
      </w:pPr>
    </w:p>
    <w:p w14:paraId="3972DF1D" w14:textId="77777777" w:rsidR="002D68DA" w:rsidRPr="006478A3" w:rsidRDefault="002D68DA" w:rsidP="002D68DA">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85"/>
      </w:tblGrid>
      <w:tr w:rsidR="00E72AA6" w:rsidRPr="006478A3" w14:paraId="4613B2A5" w14:textId="77777777" w:rsidTr="002D68DA">
        <w:trPr>
          <w:trHeight w:val="1149"/>
        </w:trPr>
        <w:tc>
          <w:tcPr>
            <w:tcW w:w="5000" w:type="pct"/>
            <w:shd w:val="clear" w:color="auto" w:fill="CCCCCC"/>
            <w:vAlign w:val="center"/>
          </w:tcPr>
          <w:p w14:paraId="06E62485" w14:textId="77777777" w:rsidR="002D68DA" w:rsidRPr="006478A3" w:rsidRDefault="002D68DA" w:rsidP="00420819">
            <w:pPr>
              <w:jc w:val="center"/>
              <w:rPr>
                <w:rFonts w:asciiTheme="minorHAnsi" w:hAnsiTheme="minorHAnsi" w:cstheme="minorHAnsi"/>
                <w:b/>
                <w:sz w:val="18"/>
                <w:szCs w:val="18"/>
              </w:rPr>
            </w:pPr>
            <w:r w:rsidRPr="006478A3">
              <w:rPr>
                <w:rFonts w:asciiTheme="minorHAnsi" w:hAnsiTheme="minorHAnsi" w:cstheme="minorHAnsi"/>
                <w:b/>
                <w:sz w:val="18"/>
                <w:szCs w:val="18"/>
              </w:rPr>
              <w:t xml:space="preserve">ZESTAWIENIE CENOWE </w:t>
            </w:r>
            <w:r w:rsidR="00420819" w:rsidRPr="006478A3">
              <w:rPr>
                <w:rFonts w:asciiTheme="minorHAnsi" w:hAnsiTheme="minorHAnsi" w:cstheme="minorHAnsi"/>
                <w:b/>
                <w:sz w:val="18"/>
                <w:szCs w:val="18"/>
              </w:rPr>
              <w:t xml:space="preserve">WRAZ </w:t>
            </w:r>
            <w:r w:rsidRPr="006478A3">
              <w:rPr>
                <w:rFonts w:asciiTheme="minorHAnsi" w:hAnsiTheme="minorHAnsi" w:cstheme="minorHAnsi"/>
                <w:b/>
                <w:sz w:val="18"/>
                <w:szCs w:val="18"/>
              </w:rPr>
              <w:t xml:space="preserve"> ZE SZCZEGÓŁOWYM OPISEM PRZEDMIOTU ZAMÓWIENIA</w:t>
            </w:r>
          </w:p>
        </w:tc>
      </w:tr>
    </w:tbl>
    <w:p w14:paraId="7CB943D9" w14:textId="77777777" w:rsidR="002D68DA" w:rsidRPr="006478A3" w:rsidRDefault="002D68DA" w:rsidP="002D68DA">
      <w:pPr>
        <w:jc w:val="right"/>
        <w:rPr>
          <w:rFonts w:asciiTheme="minorHAnsi" w:hAnsiTheme="minorHAnsi" w:cstheme="minorHAnsi"/>
          <w:b/>
          <w:sz w:val="18"/>
          <w:szCs w:val="18"/>
        </w:rPr>
      </w:pPr>
    </w:p>
    <w:p w14:paraId="6A6CC8DA" w14:textId="77777777" w:rsidR="002D68DA" w:rsidRPr="00E72AA6" w:rsidRDefault="008A55E4" w:rsidP="002D68DA">
      <w:pPr>
        <w:ind w:left="360" w:hanging="360"/>
        <w:rPr>
          <w:rFonts w:asciiTheme="minorHAnsi" w:hAnsiTheme="minorHAnsi" w:cstheme="minorHAnsi"/>
          <w:bCs/>
          <w:sz w:val="18"/>
          <w:szCs w:val="18"/>
        </w:rPr>
      </w:pPr>
      <w:r w:rsidRPr="006478A3">
        <w:rPr>
          <w:rFonts w:asciiTheme="minorHAnsi" w:hAnsiTheme="minorHAnsi" w:cstheme="minorHAnsi"/>
          <w:bCs/>
          <w:sz w:val="18"/>
          <w:szCs w:val="18"/>
        </w:rPr>
        <w:t>Osobny plik zamieszczony na stronie prowadzonego postępowania</w:t>
      </w:r>
    </w:p>
    <w:p w14:paraId="6A62381F" w14:textId="77777777" w:rsidR="002D68DA" w:rsidRPr="00E72AA6" w:rsidRDefault="002D68DA" w:rsidP="002D68DA">
      <w:pPr>
        <w:ind w:left="360" w:hanging="360"/>
        <w:rPr>
          <w:rFonts w:asciiTheme="minorHAnsi" w:hAnsiTheme="minorHAnsi" w:cstheme="minorHAnsi"/>
          <w:bCs/>
          <w:sz w:val="18"/>
          <w:szCs w:val="18"/>
        </w:rPr>
      </w:pPr>
    </w:p>
    <w:p w14:paraId="550FF0CD" w14:textId="77777777" w:rsidR="002D68DA" w:rsidRPr="00E72AA6" w:rsidRDefault="002D68DA" w:rsidP="002D68DA">
      <w:pPr>
        <w:ind w:left="360" w:hanging="360"/>
        <w:rPr>
          <w:rFonts w:asciiTheme="minorHAnsi" w:hAnsiTheme="minorHAnsi" w:cstheme="minorHAnsi"/>
          <w:bCs/>
          <w:sz w:val="18"/>
          <w:szCs w:val="18"/>
        </w:rPr>
      </w:pPr>
    </w:p>
    <w:p w14:paraId="5F95C5C2" w14:textId="77777777" w:rsidR="002D68DA" w:rsidRPr="00E72AA6" w:rsidRDefault="002D68DA" w:rsidP="002D68DA">
      <w:pPr>
        <w:ind w:left="360" w:hanging="360"/>
        <w:rPr>
          <w:rFonts w:asciiTheme="minorHAnsi" w:hAnsiTheme="minorHAnsi" w:cstheme="minorHAnsi"/>
          <w:bCs/>
          <w:sz w:val="18"/>
          <w:szCs w:val="18"/>
        </w:rPr>
      </w:pPr>
    </w:p>
    <w:p w14:paraId="0FD082CA" w14:textId="77777777" w:rsidR="002D68DA" w:rsidRPr="00E72AA6" w:rsidRDefault="002D68DA" w:rsidP="002D68DA">
      <w:pPr>
        <w:ind w:left="360" w:hanging="360"/>
        <w:rPr>
          <w:rFonts w:asciiTheme="minorHAnsi" w:hAnsiTheme="minorHAnsi" w:cstheme="minorHAnsi"/>
          <w:bCs/>
          <w:sz w:val="18"/>
          <w:szCs w:val="18"/>
        </w:rPr>
      </w:pPr>
    </w:p>
    <w:p w14:paraId="4D3634A8" w14:textId="77777777" w:rsidR="002D68DA" w:rsidRPr="00E72AA6" w:rsidRDefault="002D68DA" w:rsidP="002D68DA">
      <w:pPr>
        <w:ind w:left="360" w:hanging="360"/>
        <w:rPr>
          <w:rFonts w:asciiTheme="minorHAnsi" w:hAnsiTheme="minorHAnsi" w:cstheme="minorHAnsi"/>
          <w:bCs/>
          <w:sz w:val="18"/>
          <w:szCs w:val="18"/>
        </w:rPr>
      </w:pPr>
    </w:p>
    <w:p w14:paraId="338EF07E" w14:textId="77777777" w:rsidR="002D68DA" w:rsidRPr="00E72AA6" w:rsidRDefault="002D68DA" w:rsidP="002D68DA">
      <w:pPr>
        <w:ind w:left="360" w:hanging="360"/>
        <w:rPr>
          <w:rFonts w:asciiTheme="minorHAnsi" w:hAnsiTheme="minorHAnsi" w:cstheme="minorHAnsi"/>
          <w:bCs/>
          <w:sz w:val="18"/>
          <w:szCs w:val="18"/>
        </w:rPr>
      </w:pPr>
    </w:p>
    <w:p w14:paraId="0DACD4FD" w14:textId="77777777" w:rsidR="002D68DA" w:rsidRPr="00E72AA6" w:rsidRDefault="002D68DA" w:rsidP="002D68DA">
      <w:pPr>
        <w:ind w:left="360" w:hanging="360"/>
        <w:rPr>
          <w:rFonts w:asciiTheme="minorHAnsi" w:hAnsiTheme="minorHAnsi" w:cstheme="minorHAnsi"/>
          <w:bCs/>
          <w:sz w:val="18"/>
          <w:szCs w:val="18"/>
        </w:rPr>
      </w:pPr>
    </w:p>
    <w:p w14:paraId="3A739EC4" w14:textId="77777777" w:rsidR="002D68DA" w:rsidRPr="00E72AA6" w:rsidRDefault="002D68DA" w:rsidP="002D68DA">
      <w:pPr>
        <w:ind w:left="360" w:hanging="360"/>
        <w:rPr>
          <w:rFonts w:asciiTheme="minorHAnsi" w:hAnsiTheme="minorHAnsi" w:cstheme="minorHAnsi"/>
          <w:bCs/>
          <w:sz w:val="18"/>
          <w:szCs w:val="18"/>
        </w:rPr>
      </w:pPr>
    </w:p>
    <w:p w14:paraId="009E892B" w14:textId="77777777" w:rsidR="002D68DA" w:rsidRPr="00E72AA6" w:rsidRDefault="002D68DA" w:rsidP="002D68DA">
      <w:pPr>
        <w:ind w:left="360" w:hanging="360"/>
        <w:rPr>
          <w:rFonts w:asciiTheme="minorHAnsi" w:hAnsiTheme="minorHAnsi" w:cstheme="minorHAnsi"/>
          <w:bCs/>
          <w:sz w:val="18"/>
          <w:szCs w:val="18"/>
        </w:rPr>
      </w:pPr>
    </w:p>
    <w:p w14:paraId="5D00E06E" w14:textId="77777777" w:rsidR="002D68DA" w:rsidRPr="00E72AA6" w:rsidRDefault="002D68DA" w:rsidP="002D68DA">
      <w:pPr>
        <w:ind w:left="360" w:hanging="360"/>
        <w:rPr>
          <w:rFonts w:asciiTheme="minorHAnsi" w:hAnsiTheme="minorHAnsi" w:cstheme="minorHAnsi"/>
          <w:bCs/>
          <w:sz w:val="18"/>
          <w:szCs w:val="18"/>
        </w:rPr>
      </w:pPr>
    </w:p>
    <w:p w14:paraId="05AEC371" w14:textId="77777777" w:rsidR="002D68DA" w:rsidRPr="00E72AA6" w:rsidRDefault="002D68DA" w:rsidP="002D68DA">
      <w:pPr>
        <w:ind w:left="360" w:hanging="360"/>
        <w:rPr>
          <w:rFonts w:asciiTheme="minorHAnsi" w:hAnsiTheme="minorHAnsi" w:cstheme="minorHAnsi"/>
          <w:bCs/>
          <w:sz w:val="18"/>
          <w:szCs w:val="18"/>
        </w:rPr>
      </w:pPr>
    </w:p>
    <w:p w14:paraId="1C8C7F13" w14:textId="77777777" w:rsidR="002D68DA" w:rsidRPr="00E72AA6" w:rsidRDefault="002D68DA" w:rsidP="002D68DA">
      <w:pPr>
        <w:ind w:left="360" w:hanging="360"/>
        <w:rPr>
          <w:rFonts w:asciiTheme="minorHAnsi" w:hAnsiTheme="minorHAnsi" w:cstheme="minorHAnsi"/>
          <w:bCs/>
          <w:sz w:val="18"/>
          <w:szCs w:val="18"/>
        </w:rPr>
      </w:pPr>
    </w:p>
    <w:p w14:paraId="54F3B825" w14:textId="77777777" w:rsidR="002D68DA" w:rsidRPr="00E72AA6" w:rsidRDefault="002D68DA" w:rsidP="002D68DA">
      <w:pPr>
        <w:ind w:left="360" w:hanging="360"/>
        <w:rPr>
          <w:rFonts w:asciiTheme="minorHAnsi" w:hAnsiTheme="minorHAnsi" w:cstheme="minorHAnsi"/>
          <w:bCs/>
          <w:sz w:val="18"/>
          <w:szCs w:val="18"/>
        </w:rPr>
      </w:pPr>
    </w:p>
    <w:p w14:paraId="24EC3EC8" w14:textId="77777777" w:rsidR="002D68DA" w:rsidRPr="00E72AA6" w:rsidRDefault="002D68DA" w:rsidP="002D68DA">
      <w:pPr>
        <w:ind w:left="360" w:hanging="360"/>
        <w:rPr>
          <w:rFonts w:asciiTheme="minorHAnsi" w:hAnsiTheme="minorHAnsi" w:cstheme="minorHAnsi"/>
          <w:bCs/>
          <w:sz w:val="18"/>
          <w:szCs w:val="18"/>
        </w:rPr>
      </w:pPr>
    </w:p>
    <w:p w14:paraId="1631423F" w14:textId="77777777" w:rsidR="002D68DA" w:rsidRPr="00E72AA6" w:rsidRDefault="002D68DA" w:rsidP="002D68DA">
      <w:pPr>
        <w:ind w:left="360" w:hanging="360"/>
        <w:rPr>
          <w:rFonts w:asciiTheme="minorHAnsi" w:hAnsiTheme="minorHAnsi" w:cstheme="minorHAnsi"/>
          <w:bCs/>
          <w:sz w:val="18"/>
          <w:szCs w:val="18"/>
        </w:rPr>
      </w:pPr>
    </w:p>
    <w:p w14:paraId="7AC71837" w14:textId="77777777" w:rsidR="002D68DA" w:rsidRPr="00E72AA6" w:rsidRDefault="002D68DA" w:rsidP="002D68DA">
      <w:pPr>
        <w:ind w:left="360" w:hanging="360"/>
        <w:rPr>
          <w:rFonts w:asciiTheme="minorHAnsi" w:hAnsiTheme="minorHAnsi" w:cstheme="minorHAnsi"/>
          <w:bCs/>
          <w:sz w:val="18"/>
          <w:szCs w:val="18"/>
        </w:rPr>
      </w:pPr>
    </w:p>
    <w:p w14:paraId="42F8F210" w14:textId="77777777" w:rsidR="002D68DA" w:rsidRPr="00E72AA6" w:rsidRDefault="002D68DA" w:rsidP="002D68DA">
      <w:pPr>
        <w:ind w:left="360" w:hanging="360"/>
        <w:rPr>
          <w:rFonts w:asciiTheme="minorHAnsi" w:hAnsiTheme="minorHAnsi" w:cstheme="minorHAnsi"/>
          <w:bCs/>
          <w:sz w:val="18"/>
          <w:szCs w:val="18"/>
        </w:rPr>
      </w:pPr>
    </w:p>
    <w:p w14:paraId="636B21DB" w14:textId="77777777" w:rsidR="002D68DA" w:rsidRPr="00E72AA6" w:rsidRDefault="002D68DA" w:rsidP="002D68DA">
      <w:pPr>
        <w:ind w:left="360" w:hanging="360"/>
        <w:rPr>
          <w:rFonts w:asciiTheme="minorHAnsi" w:hAnsiTheme="minorHAnsi" w:cstheme="minorHAnsi"/>
          <w:bCs/>
          <w:sz w:val="18"/>
          <w:szCs w:val="18"/>
        </w:rPr>
      </w:pPr>
    </w:p>
    <w:p w14:paraId="1FFECACB" w14:textId="77777777" w:rsidR="002D68DA" w:rsidRPr="00E72AA6" w:rsidRDefault="002D68DA" w:rsidP="002D68DA">
      <w:pPr>
        <w:ind w:left="360" w:hanging="360"/>
        <w:rPr>
          <w:rFonts w:asciiTheme="minorHAnsi" w:hAnsiTheme="minorHAnsi" w:cstheme="minorHAnsi"/>
          <w:bCs/>
          <w:sz w:val="18"/>
          <w:szCs w:val="18"/>
        </w:rPr>
      </w:pPr>
    </w:p>
    <w:p w14:paraId="0CB6875F" w14:textId="77777777" w:rsidR="002D68DA" w:rsidRPr="00E72AA6" w:rsidRDefault="002D68DA" w:rsidP="002D68DA">
      <w:pPr>
        <w:ind w:left="360" w:hanging="360"/>
        <w:rPr>
          <w:rFonts w:asciiTheme="minorHAnsi" w:hAnsiTheme="minorHAnsi" w:cstheme="minorHAnsi"/>
          <w:bCs/>
          <w:sz w:val="18"/>
          <w:szCs w:val="18"/>
        </w:rPr>
      </w:pPr>
    </w:p>
    <w:p w14:paraId="5173EEC6" w14:textId="77777777" w:rsidR="002D68DA" w:rsidRPr="00E72AA6" w:rsidRDefault="002D68DA" w:rsidP="002D68DA">
      <w:pPr>
        <w:ind w:left="360" w:hanging="360"/>
        <w:rPr>
          <w:rFonts w:asciiTheme="minorHAnsi" w:hAnsiTheme="minorHAnsi" w:cstheme="minorHAnsi"/>
          <w:bCs/>
          <w:sz w:val="18"/>
          <w:szCs w:val="18"/>
        </w:rPr>
      </w:pPr>
    </w:p>
    <w:p w14:paraId="679C02A9" w14:textId="77777777" w:rsidR="002D68DA" w:rsidRPr="00E72AA6" w:rsidRDefault="002D68DA" w:rsidP="002D68DA">
      <w:pPr>
        <w:ind w:left="360" w:hanging="360"/>
        <w:rPr>
          <w:rFonts w:asciiTheme="minorHAnsi" w:hAnsiTheme="minorHAnsi" w:cstheme="minorHAnsi"/>
          <w:bCs/>
          <w:sz w:val="18"/>
          <w:szCs w:val="18"/>
        </w:rPr>
      </w:pPr>
    </w:p>
    <w:p w14:paraId="671EFA57" w14:textId="77777777" w:rsidR="002D68DA" w:rsidRPr="00E72AA6" w:rsidRDefault="002D68DA" w:rsidP="002D68DA">
      <w:pPr>
        <w:ind w:left="360" w:hanging="360"/>
        <w:rPr>
          <w:rFonts w:asciiTheme="minorHAnsi" w:hAnsiTheme="minorHAnsi" w:cstheme="minorHAnsi"/>
          <w:bCs/>
          <w:sz w:val="18"/>
          <w:szCs w:val="18"/>
        </w:rPr>
      </w:pPr>
    </w:p>
    <w:p w14:paraId="2A76B97E" w14:textId="77777777" w:rsidR="002D68DA" w:rsidRPr="00E72AA6" w:rsidRDefault="002D68DA" w:rsidP="002D68DA">
      <w:pPr>
        <w:ind w:left="360" w:hanging="360"/>
        <w:rPr>
          <w:rFonts w:asciiTheme="minorHAnsi" w:hAnsiTheme="minorHAnsi" w:cstheme="minorHAnsi"/>
          <w:bCs/>
          <w:sz w:val="18"/>
          <w:szCs w:val="18"/>
        </w:rPr>
      </w:pPr>
    </w:p>
    <w:p w14:paraId="27B6E11B" w14:textId="77777777" w:rsidR="00A451AB" w:rsidRPr="00E72AA6" w:rsidRDefault="00A451AB" w:rsidP="00A451AB">
      <w:pPr>
        <w:pStyle w:val="SPISTRECI"/>
        <w:spacing w:line="240" w:lineRule="auto"/>
        <w:jc w:val="center"/>
        <w:rPr>
          <w:rFonts w:asciiTheme="minorHAnsi" w:hAnsiTheme="minorHAnsi" w:cstheme="minorHAnsi"/>
          <w:sz w:val="18"/>
          <w:szCs w:val="18"/>
        </w:rPr>
      </w:pPr>
    </w:p>
    <w:sectPr w:rsidR="00A451AB" w:rsidRPr="00E72AA6" w:rsidSect="002D68DA">
      <w:pgSz w:w="16838" w:h="11906" w:orient="landscape"/>
      <w:pgMar w:top="1418" w:right="709"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D71A4" w14:textId="77777777" w:rsidR="000B30DF" w:rsidRDefault="000B30DF">
      <w:r>
        <w:separator/>
      </w:r>
    </w:p>
  </w:endnote>
  <w:endnote w:type="continuationSeparator" w:id="0">
    <w:p w14:paraId="3C8BE856" w14:textId="77777777" w:rsidR="000B30DF" w:rsidRDefault="000B3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73BF2" w14:textId="77777777" w:rsidR="002A6E49" w:rsidRDefault="002A6E49">
    <w:pPr>
      <w:pStyle w:val="Stopka"/>
    </w:pPr>
  </w:p>
  <w:p w14:paraId="5BB3AF5E" w14:textId="77777777" w:rsidR="002A6E49" w:rsidRDefault="002A6E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AA6E6" w14:textId="16B347A2" w:rsidR="002A6E49" w:rsidRPr="00041157" w:rsidRDefault="002A6E4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AC7339">
      <w:rPr>
        <w:rFonts w:ascii="Calibri" w:hAnsi="Calibri"/>
        <w:noProof/>
        <w:sz w:val="16"/>
        <w:szCs w:val="16"/>
      </w:rPr>
      <w:t>23</w:t>
    </w:r>
    <w:r w:rsidRPr="0074516D">
      <w:rPr>
        <w:rFonts w:ascii="Calibri" w:hAnsi="Calibri"/>
        <w:sz w:val="16"/>
        <w:szCs w:val="16"/>
      </w:rPr>
      <w:fldChar w:fldCharType="end"/>
    </w:r>
  </w:p>
  <w:p w14:paraId="6971810C" w14:textId="77777777" w:rsidR="002A6E49" w:rsidRDefault="002A6E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A0FB2" w14:textId="77777777" w:rsidR="000B30DF" w:rsidRDefault="000B30DF">
      <w:r>
        <w:separator/>
      </w:r>
    </w:p>
  </w:footnote>
  <w:footnote w:type="continuationSeparator" w:id="0">
    <w:p w14:paraId="400B3B17" w14:textId="77777777" w:rsidR="000B30DF" w:rsidRDefault="000B30DF">
      <w:r>
        <w:continuationSeparator/>
      </w:r>
    </w:p>
  </w:footnote>
  <w:footnote w:id="1">
    <w:p w14:paraId="046DC2C9" w14:textId="77777777" w:rsidR="002A6E49" w:rsidRPr="009C1127" w:rsidRDefault="002A6E49" w:rsidP="004758FD">
      <w:pPr>
        <w:pStyle w:val="Tekstprzypisudolnego"/>
        <w:jc w:val="both"/>
        <w:rPr>
          <w:sz w:val="14"/>
          <w:szCs w:val="14"/>
        </w:rPr>
      </w:pPr>
      <w:r w:rsidRPr="0040052C">
        <w:rPr>
          <w:rStyle w:val="Odwoanieprzypisudolnego"/>
          <w:sz w:val="14"/>
          <w:szCs w:val="14"/>
        </w:rPr>
        <w:footnoteRef/>
      </w:r>
      <w:r w:rsidRPr="009C1127">
        <w:rPr>
          <w:sz w:val="14"/>
          <w:szCs w:val="14"/>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01D65677" w14:textId="77777777" w:rsidR="002A6E49" w:rsidRPr="009C1127" w:rsidRDefault="002A6E49" w:rsidP="004758FD">
      <w:pPr>
        <w:pStyle w:val="Tekstprzypisudolnego"/>
        <w:jc w:val="both"/>
      </w:pPr>
      <w:r w:rsidRPr="0040052C">
        <w:rPr>
          <w:rStyle w:val="Odwoanieprzypisudolnego"/>
          <w:sz w:val="14"/>
          <w:szCs w:val="14"/>
        </w:rPr>
        <w:footnoteRef/>
      </w:r>
      <w:r w:rsidRPr="009C1127">
        <w:rPr>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49175B32" w14:textId="77777777" w:rsidR="002A6E49" w:rsidRDefault="002A6E49"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4">
    <w:p w14:paraId="22F4638D" w14:textId="77777777" w:rsidR="002A6E49" w:rsidRDefault="002A6E49" w:rsidP="00C374CD">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podać podstawę wykluczenia spośród wymienionych w art. 108 ust. 1 pkt 1, 2 i 5 i/lub 109 ust. 1  pkt 2-5 i 7-10 ustawy Pzp</w:t>
      </w:r>
    </w:p>
  </w:footnote>
  <w:footnote w:id="5">
    <w:p w14:paraId="149BE0AE" w14:textId="77777777" w:rsidR="002A6E49" w:rsidRDefault="002A6E49" w:rsidP="00C374CD">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9F5D5" w14:textId="77777777" w:rsidR="002A6E49" w:rsidRDefault="002A6E49">
    <w:pPr>
      <w:pStyle w:val="Nagwek"/>
    </w:pPr>
  </w:p>
  <w:p w14:paraId="2DD8CA1E" w14:textId="77777777" w:rsidR="002A6E49" w:rsidRDefault="002A6E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0928" w14:textId="77777777" w:rsidR="002A6E49" w:rsidRDefault="002A6E49" w:rsidP="00E1220E">
    <w:pPr>
      <w:pStyle w:val="Nagwek"/>
      <w:tabs>
        <w:tab w:val="clear" w:pos="4536"/>
      </w:tabs>
    </w:pPr>
  </w:p>
  <w:p w14:paraId="41ED2550" w14:textId="77777777" w:rsidR="002A6E49" w:rsidRDefault="002A6E49">
    <w:pPr>
      <w:pStyle w:val="Nagwek"/>
    </w:pPr>
  </w:p>
  <w:p w14:paraId="41BD497A" w14:textId="77777777" w:rsidR="002A6E49" w:rsidRDefault="002A6E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3"/>
    <w:multiLevelType w:val="multilevel"/>
    <w:tmpl w:val="00000003"/>
    <w:lvl w:ilvl="0">
      <w:start w:val="1"/>
      <w:numFmt w:val="decimal"/>
      <w:lvlText w:val="%1."/>
      <w:lvlJc w:val="left"/>
      <w:pPr>
        <w:tabs>
          <w:tab w:val="num" w:pos="720"/>
        </w:tabs>
      </w:pPr>
    </w:lvl>
    <w:lvl w:ilvl="1">
      <w:start w:val="1"/>
      <w:numFmt w:val="bullet"/>
      <w:lvlText w:val="-"/>
      <w:lvlJc w:val="left"/>
      <w:pPr>
        <w:tabs>
          <w:tab w:val="num" w:pos="1440"/>
        </w:tabs>
      </w:pPr>
      <w:rPr>
        <w:rFonts w:ascii="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0"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2"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3"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4"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7"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1"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6"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7"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9" w15:restartNumberingAfterBreak="0">
    <w:nsid w:val="219A4020"/>
    <w:multiLevelType w:val="hybridMultilevel"/>
    <w:tmpl w:val="84424C6A"/>
    <w:lvl w:ilvl="0" w:tplc="F528B4EE">
      <w:start w:val="16"/>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31"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2"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34"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35"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9"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0"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43"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44" w15:restartNumberingAfterBreak="0">
    <w:nsid w:val="42086811"/>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6"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48"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1"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554E540E"/>
    <w:multiLevelType w:val="hybridMultilevel"/>
    <w:tmpl w:val="AFAA95A8"/>
    <w:lvl w:ilvl="0" w:tplc="483E0274">
      <w:numFmt w:val="bullet"/>
      <w:lvlText w:val="-"/>
      <w:lvlJc w:val="left"/>
      <w:pPr>
        <w:ind w:left="1289" w:hanging="360"/>
      </w:pPr>
      <w:rPr>
        <w:rFonts w:ascii="Times New Roman" w:eastAsia="Times New Roman" w:hAnsi="Times New Roman" w:cs="Times New Roman" w:hint="default"/>
      </w:rPr>
    </w:lvl>
    <w:lvl w:ilvl="1" w:tplc="04150003" w:tentative="1">
      <w:start w:val="1"/>
      <w:numFmt w:val="bullet"/>
      <w:lvlText w:val="o"/>
      <w:lvlJc w:val="left"/>
      <w:pPr>
        <w:ind w:left="2009" w:hanging="360"/>
      </w:pPr>
      <w:rPr>
        <w:rFonts w:ascii="Courier New" w:hAnsi="Courier New" w:cs="Courier New" w:hint="default"/>
      </w:rPr>
    </w:lvl>
    <w:lvl w:ilvl="2" w:tplc="04150005" w:tentative="1">
      <w:start w:val="1"/>
      <w:numFmt w:val="bullet"/>
      <w:lvlText w:val=""/>
      <w:lvlJc w:val="left"/>
      <w:pPr>
        <w:ind w:left="2729" w:hanging="360"/>
      </w:pPr>
      <w:rPr>
        <w:rFonts w:ascii="Wingdings" w:hAnsi="Wingdings" w:hint="default"/>
      </w:rPr>
    </w:lvl>
    <w:lvl w:ilvl="3" w:tplc="04150001" w:tentative="1">
      <w:start w:val="1"/>
      <w:numFmt w:val="bullet"/>
      <w:lvlText w:val=""/>
      <w:lvlJc w:val="left"/>
      <w:pPr>
        <w:ind w:left="3449" w:hanging="360"/>
      </w:pPr>
      <w:rPr>
        <w:rFonts w:ascii="Symbol" w:hAnsi="Symbol" w:hint="default"/>
      </w:rPr>
    </w:lvl>
    <w:lvl w:ilvl="4" w:tplc="04150003" w:tentative="1">
      <w:start w:val="1"/>
      <w:numFmt w:val="bullet"/>
      <w:lvlText w:val="o"/>
      <w:lvlJc w:val="left"/>
      <w:pPr>
        <w:ind w:left="4169" w:hanging="360"/>
      </w:pPr>
      <w:rPr>
        <w:rFonts w:ascii="Courier New" w:hAnsi="Courier New" w:cs="Courier New" w:hint="default"/>
      </w:rPr>
    </w:lvl>
    <w:lvl w:ilvl="5" w:tplc="04150005" w:tentative="1">
      <w:start w:val="1"/>
      <w:numFmt w:val="bullet"/>
      <w:lvlText w:val=""/>
      <w:lvlJc w:val="left"/>
      <w:pPr>
        <w:ind w:left="4889" w:hanging="360"/>
      </w:pPr>
      <w:rPr>
        <w:rFonts w:ascii="Wingdings" w:hAnsi="Wingdings" w:hint="default"/>
      </w:rPr>
    </w:lvl>
    <w:lvl w:ilvl="6" w:tplc="04150001" w:tentative="1">
      <w:start w:val="1"/>
      <w:numFmt w:val="bullet"/>
      <w:lvlText w:val=""/>
      <w:lvlJc w:val="left"/>
      <w:pPr>
        <w:ind w:left="5609" w:hanging="360"/>
      </w:pPr>
      <w:rPr>
        <w:rFonts w:ascii="Symbol" w:hAnsi="Symbol" w:hint="default"/>
      </w:rPr>
    </w:lvl>
    <w:lvl w:ilvl="7" w:tplc="04150003" w:tentative="1">
      <w:start w:val="1"/>
      <w:numFmt w:val="bullet"/>
      <w:lvlText w:val="o"/>
      <w:lvlJc w:val="left"/>
      <w:pPr>
        <w:ind w:left="6329" w:hanging="360"/>
      </w:pPr>
      <w:rPr>
        <w:rFonts w:ascii="Courier New" w:hAnsi="Courier New" w:cs="Courier New" w:hint="default"/>
      </w:rPr>
    </w:lvl>
    <w:lvl w:ilvl="8" w:tplc="04150005" w:tentative="1">
      <w:start w:val="1"/>
      <w:numFmt w:val="bullet"/>
      <w:lvlText w:val=""/>
      <w:lvlJc w:val="left"/>
      <w:pPr>
        <w:ind w:left="7049" w:hanging="360"/>
      </w:pPr>
      <w:rPr>
        <w:rFonts w:ascii="Wingdings" w:hAnsi="Wingdings" w:hint="default"/>
      </w:rPr>
    </w:lvl>
  </w:abstractNum>
  <w:abstractNum w:abstractNumId="54"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5"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7"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8"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59"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3"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65"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66"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67"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8"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9"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70"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71"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72"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3"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4"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75"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79"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80"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2" w15:restartNumberingAfterBreak="0">
    <w:nsid w:val="76F72AEF"/>
    <w:multiLevelType w:val="singleLevel"/>
    <w:tmpl w:val="28AE19F2"/>
    <w:lvl w:ilvl="0">
      <w:start w:val="1"/>
      <w:numFmt w:val="decimal"/>
      <w:lvlText w:val="%1."/>
      <w:lvlJc w:val="left"/>
      <w:pPr>
        <w:tabs>
          <w:tab w:val="num" w:pos="360"/>
        </w:tabs>
        <w:ind w:left="360" w:hanging="360"/>
      </w:pPr>
      <w:rPr>
        <w:b w:val="0"/>
      </w:rPr>
    </w:lvl>
  </w:abstractNum>
  <w:abstractNum w:abstractNumId="83"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4"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87"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num w:numId="1" w16cid:durableId="1520925202">
    <w:abstractNumId w:val="21"/>
  </w:num>
  <w:num w:numId="2" w16cid:durableId="683633597">
    <w:abstractNumId w:val="54"/>
  </w:num>
  <w:num w:numId="3" w16cid:durableId="1924950172">
    <w:abstractNumId w:val="24"/>
  </w:num>
  <w:num w:numId="4" w16cid:durableId="2061511255">
    <w:abstractNumId w:val="74"/>
  </w:num>
  <w:num w:numId="5" w16cid:durableId="1352757571">
    <w:abstractNumId w:val="7"/>
  </w:num>
  <w:num w:numId="6" w16cid:durableId="1590387841">
    <w:abstractNumId w:val="36"/>
  </w:num>
  <w:num w:numId="7" w16cid:durableId="1117288527">
    <w:abstractNumId w:val="17"/>
  </w:num>
  <w:num w:numId="8" w16cid:durableId="964117152">
    <w:abstractNumId w:val="72"/>
  </w:num>
  <w:num w:numId="9" w16cid:durableId="878321555">
    <w:abstractNumId w:val="55"/>
  </w:num>
  <w:num w:numId="10" w16cid:durableId="8426698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7343133">
    <w:abstractNumId w:val="28"/>
  </w:num>
  <w:num w:numId="12" w16cid:durableId="1709179835">
    <w:abstractNumId w:val="43"/>
  </w:num>
  <w:num w:numId="13" w16cid:durableId="2028865656">
    <w:abstractNumId w:val="85"/>
  </w:num>
  <w:num w:numId="14" w16cid:durableId="46994524">
    <w:abstractNumId w:val="33"/>
  </w:num>
  <w:num w:numId="15" w16cid:durableId="1117332543">
    <w:abstractNumId w:val="73"/>
  </w:num>
  <w:num w:numId="16" w16cid:durableId="524249654">
    <w:abstractNumId w:val="16"/>
  </w:num>
  <w:num w:numId="17" w16cid:durableId="559753152">
    <w:abstractNumId w:val="71"/>
  </w:num>
  <w:num w:numId="18" w16cid:durableId="1967200496">
    <w:abstractNumId w:val="34"/>
  </w:num>
  <w:num w:numId="19" w16cid:durableId="279383999">
    <w:abstractNumId w:val="31"/>
  </w:num>
  <w:num w:numId="20" w16cid:durableId="4477104">
    <w:abstractNumId w:val="45"/>
  </w:num>
  <w:num w:numId="21" w16cid:durableId="1160653468">
    <w:abstractNumId w:val="68"/>
  </w:num>
  <w:num w:numId="22" w16cid:durableId="1561987887">
    <w:abstractNumId w:val="57"/>
  </w:num>
  <w:num w:numId="23" w16cid:durableId="766391613">
    <w:abstractNumId w:val="35"/>
  </w:num>
  <w:num w:numId="24" w16cid:durableId="1133061226">
    <w:abstractNumId w:val="67"/>
  </w:num>
  <w:num w:numId="25" w16cid:durableId="1443837775">
    <w:abstractNumId w:val="86"/>
  </w:num>
  <w:num w:numId="26" w16cid:durableId="506752554">
    <w:abstractNumId w:val="13"/>
  </w:num>
  <w:num w:numId="27" w16cid:durableId="1821770493">
    <w:abstractNumId w:val="62"/>
  </w:num>
  <w:num w:numId="28" w16cid:durableId="324552137">
    <w:abstractNumId w:val="50"/>
  </w:num>
  <w:num w:numId="29" w16cid:durableId="1979066171">
    <w:abstractNumId w:val="18"/>
  </w:num>
  <w:num w:numId="30" w16cid:durableId="189728538">
    <w:abstractNumId w:val="11"/>
  </w:num>
  <w:num w:numId="31" w16cid:durableId="1645156128">
    <w:abstractNumId w:val="79"/>
  </w:num>
  <w:num w:numId="32" w16cid:durableId="1183670216">
    <w:abstractNumId w:val="75"/>
  </w:num>
  <w:num w:numId="33" w16cid:durableId="1529562537">
    <w:abstractNumId w:val="39"/>
  </w:num>
  <w:num w:numId="34" w16cid:durableId="372659868">
    <w:abstractNumId w:val="87"/>
  </w:num>
  <w:num w:numId="35" w16cid:durableId="828448814">
    <w:abstractNumId w:val="49"/>
  </w:num>
  <w:num w:numId="36" w16cid:durableId="1960598314">
    <w:abstractNumId w:val="81"/>
  </w:num>
  <w:num w:numId="37" w16cid:durableId="1158227598">
    <w:abstractNumId w:val="26"/>
  </w:num>
  <w:num w:numId="38" w16cid:durableId="1488548733">
    <w:abstractNumId w:val="70"/>
  </w:num>
  <w:num w:numId="39" w16cid:durableId="1031762426">
    <w:abstractNumId w:val="76"/>
  </w:num>
  <w:num w:numId="40" w16cid:durableId="309481363">
    <w:abstractNumId w:val="30"/>
  </w:num>
  <w:num w:numId="41" w16cid:durableId="1731003322">
    <w:abstractNumId w:val="23"/>
  </w:num>
  <w:num w:numId="42" w16cid:durableId="725683391">
    <w:abstractNumId w:val="78"/>
  </w:num>
  <w:num w:numId="43" w16cid:durableId="331565107">
    <w:abstractNumId w:val="22"/>
  </w:num>
  <w:num w:numId="44" w16cid:durableId="2068872690">
    <w:abstractNumId w:val="8"/>
  </w:num>
  <w:num w:numId="45" w16cid:durableId="1308901443">
    <w:abstractNumId w:val="80"/>
  </w:num>
  <w:num w:numId="46" w16cid:durableId="1081560028">
    <w:abstractNumId w:val="84"/>
  </w:num>
  <w:num w:numId="47" w16cid:durableId="229925451">
    <w:abstractNumId w:val="77"/>
  </w:num>
  <w:num w:numId="48" w16cid:durableId="366954089">
    <w:abstractNumId w:val="25"/>
  </w:num>
  <w:num w:numId="49" w16cid:durableId="94525961">
    <w:abstractNumId w:val="27"/>
  </w:num>
  <w:num w:numId="50" w16cid:durableId="65929243">
    <w:abstractNumId w:val="60"/>
  </w:num>
  <w:num w:numId="51" w16cid:durableId="413818489">
    <w:abstractNumId w:val="38"/>
  </w:num>
  <w:num w:numId="52" w16cid:durableId="1743140703">
    <w:abstractNumId w:val="64"/>
  </w:num>
  <w:num w:numId="53" w16cid:durableId="823399562">
    <w:abstractNumId w:val="9"/>
  </w:num>
  <w:num w:numId="54" w16cid:durableId="839933183">
    <w:abstractNumId w:val="44"/>
  </w:num>
  <w:num w:numId="55" w16cid:durableId="2070641648">
    <w:abstractNumId w:val="14"/>
  </w:num>
  <w:num w:numId="56" w16cid:durableId="690569168">
    <w:abstractNumId w:val="41"/>
  </w:num>
  <w:num w:numId="57" w16cid:durableId="1197229469">
    <w:abstractNumId w:val="37"/>
  </w:num>
  <w:num w:numId="58" w16cid:durableId="1628929402">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051658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2892158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60448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826721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925335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17555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27278958">
    <w:abstractNumId w:val="4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89063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617748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270130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5798227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781624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75174174">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88880660">
    <w:abstractNumId w:val="47"/>
  </w:num>
  <w:num w:numId="73" w16cid:durableId="188569312">
    <w:abstractNumId w:val="56"/>
  </w:num>
  <w:num w:numId="74" w16cid:durableId="1332299602">
    <w:abstractNumId w:val="29"/>
  </w:num>
  <w:num w:numId="75" w16cid:durableId="463158835">
    <w:abstractNumId w:val="32"/>
  </w:num>
  <w:num w:numId="76" w16cid:durableId="56094032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98363271">
    <w:abstractNumId w:val="53"/>
  </w:num>
  <w:num w:numId="78" w16cid:durableId="1071781256">
    <w:abstractNumId w:val="82"/>
    <w:lvlOverride w:ilvl="0">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D92"/>
    <w:rsid w:val="00002E44"/>
    <w:rsid w:val="0000343C"/>
    <w:rsid w:val="00003F53"/>
    <w:rsid w:val="00003FDD"/>
    <w:rsid w:val="00005112"/>
    <w:rsid w:val="000055C1"/>
    <w:rsid w:val="00006854"/>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1F3"/>
    <w:rsid w:val="0003520C"/>
    <w:rsid w:val="00035809"/>
    <w:rsid w:val="000373DE"/>
    <w:rsid w:val="00040A3C"/>
    <w:rsid w:val="00041157"/>
    <w:rsid w:val="000413AA"/>
    <w:rsid w:val="00042C25"/>
    <w:rsid w:val="00045385"/>
    <w:rsid w:val="00046F71"/>
    <w:rsid w:val="00050517"/>
    <w:rsid w:val="00050B8B"/>
    <w:rsid w:val="00050CA1"/>
    <w:rsid w:val="00052333"/>
    <w:rsid w:val="0005241F"/>
    <w:rsid w:val="00052F60"/>
    <w:rsid w:val="00053822"/>
    <w:rsid w:val="000538D9"/>
    <w:rsid w:val="00054353"/>
    <w:rsid w:val="00054D0A"/>
    <w:rsid w:val="000557C4"/>
    <w:rsid w:val="00055B5E"/>
    <w:rsid w:val="0005671D"/>
    <w:rsid w:val="00056B30"/>
    <w:rsid w:val="00057389"/>
    <w:rsid w:val="00060368"/>
    <w:rsid w:val="00060A67"/>
    <w:rsid w:val="00061C87"/>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2A02"/>
    <w:rsid w:val="000831DB"/>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647"/>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0DF"/>
    <w:rsid w:val="000B332F"/>
    <w:rsid w:val="000B396E"/>
    <w:rsid w:val="000B4225"/>
    <w:rsid w:val="000B4FD5"/>
    <w:rsid w:val="000B5196"/>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89A"/>
    <w:rsid w:val="00150988"/>
    <w:rsid w:val="00150E25"/>
    <w:rsid w:val="00151365"/>
    <w:rsid w:val="00151EFA"/>
    <w:rsid w:val="00153E15"/>
    <w:rsid w:val="00153F35"/>
    <w:rsid w:val="0015423B"/>
    <w:rsid w:val="00154514"/>
    <w:rsid w:val="0015495E"/>
    <w:rsid w:val="00154AF6"/>
    <w:rsid w:val="00154B3B"/>
    <w:rsid w:val="00155A39"/>
    <w:rsid w:val="00155C0B"/>
    <w:rsid w:val="0015643C"/>
    <w:rsid w:val="001573A4"/>
    <w:rsid w:val="00157BA9"/>
    <w:rsid w:val="00160234"/>
    <w:rsid w:val="001607B8"/>
    <w:rsid w:val="00160BCA"/>
    <w:rsid w:val="001618D5"/>
    <w:rsid w:val="00161CEC"/>
    <w:rsid w:val="001647D4"/>
    <w:rsid w:val="001649C1"/>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501"/>
    <w:rsid w:val="00190C2B"/>
    <w:rsid w:val="001910F9"/>
    <w:rsid w:val="00193544"/>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6C2"/>
    <w:rsid w:val="001C37D8"/>
    <w:rsid w:val="001C3FAE"/>
    <w:rsid w:val="001C4454"/>
    <w:rsid w:val="001C48D3"/>
    <w:rsid w:val="001C4CD2"/>
    <w:rsid w:val="001C4D27"/>
    <w:rsid w:val="001C594F"/>
    <w:rsid w:val="001C64BE"/>
    <w:rsid w:val="001C7382"/>
    <w:rsid w:val="001C763C"/>
    <w:rsid w:val="001D101C"/>
    <w:rsid w:val="001D237F"/>
    <w:rsid w:val="001D30E0"/>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1248"/>
    <w:rsid w:val="001F1AF3"/>
    <w:rsid w:val="001F1FA1"/>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820"/>
    <w:rsid w:val="00257A9A"/>
    <w:rsid w:val="00257F16"/>
    <w:rsid w:val="002601B3"/>
    <w:rsid w:val="00260E9B"/>
    <w:rsid w:val="00261668"/>
    <w:rsid w:val="002626F4"/>
    <w:rsid w:val="00262F8B"/>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6E49"/>
    <w:rsid w:val="002A72A6"/>
    <w:rsid w:val="002A7908"/>
    <w:rsid w:val="002B088A"/>
    <w:rsid w:val="002B1483"/>
    <w:rsid w:val="002B148B"/>
    <w:rsid w:val="002B254D"/>
    <w:rsid w:val="002B2F20"/>
    <w:rsid w:val="002B3252"/>
    <w:rsid w:val="002B4A76"/>
    <w:rsid w:val="002B4FEF"/>
    <w:rsid w:val="002B56FE"/>
    <w:rsid w:val="002B57BC"/>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6D38"/>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532"/>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6001F"/>
    <w:rsid w:val="003602F5"/>
    <w:rsid w:val="00360512"/>
    <w:rsid w:val="00360A66"/>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477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27D"/>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22B9"/>
    <w:rsid w:val="003D2707"/>
    <w:rsid w:val="003D3B74"/>
    <w:rsid w:val="003D3CEB"/>
    <w:rsid w:val="003D4366"/>
    <w:rsid w:val="003D4644"/>
    <w:rsid w:val="003D59DC"/>
    <w:rsid w:val="003D5F60"/>
    <w:rsid w:val="003D61FC"/>
    <w:rsid w:val="003D6398"/>
    <w:rsid w:val="003D6730"/>
    <w:rsid w:val="003D6FF1"/>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4DC"/>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6FC"/>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DA"/>
    <w:rsid w:val="00473E34"/>
    <w:rsid w:val="004742B1"/>
    <w:rsid w:val="00474B1D"/>
    <w:rsid w:val="004758F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5D5"/>
    <w:rsid w:val="00484C8F"/>
    <w:rsid w:val="004856C7"/>
    <w:rsid w:val="0048658F"/>
    <w:rsid w:val="00486997"/>
    <w:rsid w:val="00486E2D"/>
    <w:rsid w:val="004904FA"/>
    <w:rsid w:val="00490750"/>
    <w:rsid w:val="004914E9"/>
    <w:rsid w:val="00491C57"/>
    <w:rsid w:val="00492560"/>
    <w:rsid w:val="004926F8"/>
    <w:rsid w:val="00494603"/>
    <w:rsid w:val="00494D6E"/>
    <w:rsid w:val="00497028"/>
    <w:rsid w:val="0049731A"/>
    <w:rsid w:val="004A0EE3"/>
    <w:rsid w:val="004A1935"/>
    <w:rsid w:val="004A1CE2"/>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E64"/>
    <w:rsid w:val="004D74BE"/>
    <w:rsid w:val="004D7F11"/>
    <w:rsid w:val="004E0B54"/>
    <w:rsid w:val="004E2763"/>
    <w:rsid w:val="004E2956"/>
    <w:rsid w:val="004E2B5D"/>
    <w:rsid w:val="004E391A"/>
    <w:rsid w:val="004E39F0"/>
    <w:rsid w:val="004E3B0B"/>
    <w:rsid w:val="004E44BE"/>
    <w:rsid w:val="004E450F"/>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EAF"/>
    <w:rsid w:val="005343E2"/>
    <w:rsid w:val="0053614F"/>
    <w:rsid w:val="0053656F"/>
    <w:rsid w:val="00536926"/>
    <w:rsid w:val="00537BCE"/>
    <w:rsid w:val="0054020D"/>
    <w:rsid w:val="00540AF9"/>
    <w:rsid w:val="00540F4C"/>
    <w:rsid w:val="00541372"/>
    <w:rsid w:val="005418AA"/>
    <w:rsid w:val="00541CC8"/>
    <w:rsid w:val="005437B4"/>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29B"/>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740B"/>
    <w:rsid w:val="005878C8"/>
    <w:rsid w:val="00590111"/>
    <w:rsid w:val="00590D73"/>
    <w:rsid w:val="0059126E"/>
    <w:rsid w:val="00592655"/>
    <w:rsid w:val="00592A7D"/>
    <w:rsid w:val="00593997"/>
    <w:rsid w:val="005939E9"/>
    <w:rsid w:val="0059432C"/>
    <w:rsid w:val="005950CA"/>
    <w:rsid w:val="0059551A"/>
    <w:rsid w:val="00595B3A"/>
    <w:rsid w:val="00596894"/>
    <w:rsid w:val="00597356"/>
    <w:rsid w:val="005A0099"/>
    <w:rsid w:val="005A0F87"/>
    <w:rsid w:val="005A1CE5"/>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4B9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1B14"/>
    <w:rsid w:val="006229DA"/>
    <w:rsid w:val="00622CD5"/>
    <w:rsid w:val="00624C32"/>
    <w:rsid w:val="00624F91"/>
    <w:rsid w:val="006257F7"/>
    <w:rsid w:val="006265F4"/>
    <w:rsid w:val="00626920"/>
    <w:rsid w:val="00626DDB"/>
    <w:rsid w:val="0062735C"/>
    <w:rsid w:val="006303D7"/>
    <w:rsid w:val="00630D20"/>
    <w:rsid w:val="00631A0E"/>
    <w:rsid w:val="00633B41"/>
    <w:rsid w:val="00633B8A"/>
    <w:rsid w:val="00634148"/>
    <w:rsid w:val="0063448E"/>
    <w:rsid w:val="0063477F"/>
    <w:rsid w:val="00634AF0"/>
    <w:rsid w:val="00636C8E"/>
    <w:rsid w:val="00637179"/>
    <w:rsid w:val="00637C0C"/>
    <w:rsid w:val="00640512"/>
    <w:rsid w:val="006405BB"/>
    <w:rsid w:val="0064084C"/>
    <w:rsid w:val="00640B9E"/>
    <w:rsid w:val="0064121A"/>
    <w:rsid w:val="006412CE"/>
    <w:rsid w:val="00641D77"/>
    <w:rsid w:val="0064323A"/>
    <w:rsid w:val="00643623"/>
    <w:rsid w:val="00643DCB"/>
    <w:rsid w:val="00643E56"/>
    <w:rsid w:val="00645203"/>
    <w:rsid w:val="006478A3"/>
    <w:rsid w:val="00650506"/>
    <w:rsid w:val="006505F7"/>
    <w:rsid w:val="006510A2"/>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1E86"/>
    <w:rsid w:val="0068351B"/>
    <w:rsid w:val="006844F8"/>
    <w:rsid w:val="00684BDE"/>
    <w:rsid w:val="0068521E"/>
    <w:rsid w:val="006853DC"/>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07"/>
    <w:rsid w:val="006C2D36"/>
    <w:rsid w:val="006C471A"/>
    <w:rsid w:val="006C58F7"/>
    <w:rsid w:val="006D017C"/>
    <w:rsid w:val="006D075A"/>
    <w:rsid w:val="006D165C"/>
    <w:rsid w:val="006D27BD"/>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54A"/>
    <w:rsid w:val="006E5632"/>
    <w:rsid w:val="006E5AEB"/>
    <w:rsid w:val="006E6C96"/>
    <w:rsid w:val="006E71D1"/>
    <w:rsid w:val="006E750E"/>
    <w:rsid w:val="006E76C2"/>
    <w:rsid w:val="006E7989"/>
    <w:rsid w:val="006F041F"/>
    <w:rsid w:val="006F0A0A"/>
    <w:rsid w:val="006F0E61"/>
    <w:rsid w:val="006F33AB"/>
    <w:rsid w:val="006F4160"/>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CC2"/>
    <w:rsid w:val="00716F24"/>
    <w:rsid w:val="0071735E"/>
    <w:rsid w:val="00717593"/>
    <w:rsid w:val="0071767F"/>
    <w:rsid w:val="0072201C"/>
    <w:rsid w:val="00722A21"/>
    <w:rsid w:val="00723230"/>
    <w:rsid w:val="0072406D"/>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38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189A"/>
    <w:rsid w:val="007722D8"/>
    <w:rsid w:val="0077247D"/>
    <w:rsid w:val="00772F57"/>
    <w:rsid w:val="00774B3A"/>
    <w:rsid w:val="00775C80"/>
    <w:rsid w:val="00776FC6"/>
    <w:rsid w:val="00777056"/>
    <w:rsid w:val="00777917"/>
    <w:rsid w:val="00777F8C"/>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8EE"/>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36E5"/>
    <w:rsid w:val="007B7262"/>
    <w:rsid w:val="007C13C0"/>
    <w:rsid w:val="007C18C3"/>
    <w:rsid w:val="007C1D43"/>
    <w:rsid w:val="007C2048"/>
    <w:rsid w:val="007C22DF"/>
    <w:rsid w:val="007C2AFF"/>
    <w:rsid w:val="007C5FF2"/>
    <w:rsid w:val="007C644F"/>
    <w:rsid w:val="007C68D7"/>
    <w:rsid w:val="007C7468"/>
    <w:rsid w:val="007C7AEC"/>
    <w:rsid w:val="007C7EB4"/>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3DF"/>
    <w:rsid w:val="007F68FE"/>
    <w:rsid w:val="007F6BBC"/>
    <w:rsid w:val="00800A96"/>
    <w:rsid w:val="00800E40"/>
    <w:rsid w:val="00801C65"/>
    <w:rsid w:val="00802BA2"/>
    <w:rsid w:val="0080385D"/>
    <w:rsid w:val="00806952"/>
    <w:rsid w:val="008069F1"/>
    <w:rsid w:val="008069FF"/>
    <w:rsid w:val="00807888"/>
    <w:rsid w:val="00807925"/>
    <w:rsid w:val="00810A2F"/>
    <w:rsid w:val="00810E6B"/>
    <w:rsid w:val="00810F89"/>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2AAE"/>
    <w:rsid w:val="008535DD"/>
    <w:rsid w:val="00853A52"/>
    <w:rsid w:val="008541AD"/>
    <w:rsid w:val="00854322"/>
    <w:rsid w:val="0085467E"/>
    <w:rsid w:val="008548B8"/>
    <w:rsid w:val="00855E0E"/>
    <w:rsid w:val="00855E8E"/>
    <w:rsid w:val="00856545"/>
    <w:rsid w:val="0085670C"/>
    <w:rsid w:val="00857772"/>
    <w:rsid w:val="00857C46"/>
    <w:rsid w:val="00860C2C"/>
    <w:rsid w:val="008613D8"/>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C05"/>
    <w:rsid w:val="00865E26"/>
    <w:rsid w:val="008665E1"/>
    <w:rsid w:val="008666F9"/>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77F03"/>
    <w:rsid w:val="00880231"/>
    <w:rsid w:val="008815B3"/>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734D"/>
    <w:rsid w:val="008A04BF"/>
    <w:rsid w:val="008A0DAF"/>
    <w:rsid w:val="008A0DF8"/>
    <w:rsid w:val="008A1350"/>
    <w:rsid w:val="008A18BA"/>
    <w:rsid w:val="008A1D18"/>
    <w:rsid w:val="008A1F56"/>
    <w:rsid w:val="008A2F5E"/>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5F0"/>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3BFA"/>
    <w:rsid w:val="008E44CC"/>
    <w:rsid w:val="008E508B"/>
    <w:rsid w:val="008E512B"/>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ADB"/>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DC0"/>
    <w:rsid w:val="009748A3"/>
    <w:rsid w:val="0097521C"/>
    <w:rsid w:val="00975B55"/>
    <w:rsid w:val="00975F44"/>
    <w:rsid w:val="00976D16"/>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EC"/>
    <w:rsid w:val="009C6375"/>
    <w:rsid w:val="009C6660"/>
    <w:rsid w:val="009C6F38"/>
    <w:rsid w:val="009C756C"/>
    <w:rsid w:val="009D0B13"/>
    <w:rsid w:val="009D1095"/>
    <w:rsid w:val="009D1F0E"/>
    <w:rsid w:val="009D2D8B"/>
    <w:rsid w:val="009D3CCE"/>
    <w:rsid w:val="009D3E71"/>
    <w:rsid w:val="009D3FA6"/>
    <w:rsid w:val="009D48E5"/>
    <w:rsid w:val="009D5F13"/>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34"/>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3CD2"/>
    <w:rsid w:val="00A34A6D"/>
    <w:rsid w:val="00A34B28"/>
    <w:rsid w:val="00A34C17"/>
    <w:rsid w:val="00A35198"/>
    <w:rsid w:val="00A35A71"/>
    <w:rsid w:val="00A369C8"/>
    <w:rsid w:val="00A36D43"/>
    <w:rsid w:val="00A37381"/>
    <w:rsid w:val="00A374A5"/>
    <w:rsid w:val="00A374E1"/>
    <w:rsid w:val="00A37A78"/>
    <w:rsid w:val="00A37B05"/>
    <w:rsid w:val="00A40568"/>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B2"/>
    <w:rsid w:val="00A562EA"/>
    <w:rsid w:val="00A564CB"/>
    <w:rsid w:val="00A5760F"/>
    <w:rsid w:val="00A619FE"/>
    <w:rsid w:val="00A61A77"/>
    <w:rsid w:val="00A61C69"/>
    <w:rsid w:val="00A62594"/>
    <w:rsid w:val="00A64496"/>
    <w:rsid w:val="00A6461D"/>
    <w:rsid w:val="00A64B71"/>
    <w:rsid w:val="00A64BEB"/>
    <w:rsid w:val="00A64C2B"/>
    <w:rsid w:val="00A64EC2"/>
    <w:rsid w:val="00A65CD8"/>
    <w:rsid w:val="00A71999"/>
    <w:rsid w:val="00A74456"/>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1FFC"/>
    <w:rsid w:val="00AC20FC"/>
    <w:rsid w:val="00AC393B"/>
    <w:rsid w:val="00AC3DB0"/>
    <w:rsid w:val="00AC40DA"/>
    <w:rsid w:val="00AC4AE3"/>
    <w:rsid w:val="00AC65F6"/>
    <w:rsid w:val="00AC6F40"/>
    <w:rsid w:val="00AC7339"/>
    <w:rsid w:val="00AC747F"/>
    <w:rsid w:val="00AC7E97"/>
    <w:rsid w:val="00AD04D5"/>
    <w:rsid w:val="00AD0D9A"/>
    <w:rsid w:val="00AD1BB9"/>
    <w:rsid w:val="00AD1C00"/>
    <w:rsid w:val="00AD52BF"/>
    <w:rsid w:val="00AD57CC"/>
    <w:rsid w:val="00AD6E46"/>
    <w:rsid w:val="00AD70A4"/>
    <w:rsid w:val="00AD72E5"/>
    <w:rsid w:val="00AD73DD"/>
    <w:rsid w:val="00AD7510"/>
    <w:rsid w:val="00AD7D42"/>
    <w:rsid w:val="00AD7E27"/>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345"/>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828"/>
    <w:rsid w:val="00BC4C8A"/>
    <w:rsid w:val="00BC6069"/>
    <w:rsid w:val="00BC61BF"/>
    <w:rsid w:val="00BC66B3"/>
    <w:rsid w:val="00BC76CA"/>
    <w:rsid w:val="00BC76FD"/>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4B14"/>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74B3"/>
    <w:rsid w:val="00C07629"/>
    <w:rsid w:val="00C10748"/>
    <w:rsid w:val="00C10EC2"/>
    <w:rsid w:val="00C11333"/>
    <w:rsid w:val="00C1186B"/>
    <w:rsid w:val="00C12A2E"/>
    <w:rsid w:val="00C13330"/>
    <w:rsid w:val="00C137D6"/>
    <w:rsid w:val="00C13D2F"/>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EAC"/>
    <w:rsid w:val="00C22550"/>
    <w:rsid w:val="00C238CF"/>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4CD"/>
    <w:rsid w:val="00C376A1"/>
    <w:rsid w:val="00C41BC4"/>
    <w:rsid w:val="00C42F8F"/>
    <w:rsid w:val="00C4319D"/>
    <w:rsid w:val="00C458FD"/>
    <w:rsid w:val="00C4644C"/>
    <w:rsid w:val="00C46588"/>
    <w:rsid w:val="00C466A3"/>
    <w:rsid w:val="00C469F0"/>
    <w:rsid w:val="00C47555"/>
    <w:rsid w:val="00C47747"/>
    <w:rsid w:val="00C50352"/>
    <w:rsid w:val="00C5202C"/>
    <w:rsid w:val="00C5212D"/>
    <w:rsid w:val="00C52BA0"/>
    <w:rsid w:val="00C5449F"/>
    <w:rsid w:val="00C562B9"/>
    <w:rsid w:val="00C5652A"/>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C3"/>
    <w:rsid w:val="00C95167"/>
    <w:rsid w:val="00C957E1"/>
    <w:rsid w:val="00C95C29"/>
    <w:rsid w:val="00C97004"/>
    <w:rsid w:val="00C9716B"/>
    <w:rsid w:val="00C97796"/>
    <w:rsid w:val="00C97CFE"/>
    <w:rsid w:val="00CA3F5B"/>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4846"/>
    <w:rsid w:val="00D25675"/>
    <w:rsid w:val="00D25953"/>
    <w:rsid w:val="00D25A7B"/>
    <w:rsid w:val="00D267E4"/>
    <w:rsid w:val="00D26C7E"/>
    <w:rsid w:val="00D270D1"/>
    <w:rsid w:val="00D2769C"/>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756"/>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69B7"/>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94C"/>
    <w:rsid w:val="00D75BAC"/>
    <w:rsid w:val="00D76098"/>
    <w:rsid w:val="00D76A1C"/>
    <w:rsid w:val="00D77E85"/>
    <w:rsid w:val="00D8045A"/>
    <w:rsid w:val="00D80D32"/>
    <w:rsid w:val="00D81A86"/>
    <w:rsid w:val="00D83267"/>
    <w:rsid w:val="00D832B8"/>
    <w:rsid w:val="00D8467B"/>
    <w:rsid w:val="00D900D2"/>
    <w:rsid w:val="00D9070F"/>
    <w:rsid w:val="00D90F24"/>
    <w:rsid w:val="00D91310"/>
    <w:rsid w:val="00D92111"/>
    <w:rsid w:val="00D92421"/>
    <w:rsid w:val="00D92CB0"/>
    <w:rsid w:val="00D94949"/>
    <w:rsid w:val="00D94B87"/>
    <w:rsid w:val="00D9628E"/>
    <w:rsid w:val="00D97704"/>
    <w:rsid w:val="00D97726"/>
    <w:rsid w:val="00D97E81"/>
    <w:rsid w:val="00DA0177"/>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F1E"/>
    <w:rsid w:val="00E3576E"/>
    <w:rsid w:val="00E36922"/>
    <w:rsid w:val="00E36C4D"/>
    <w:rsid w:val="00E36DCD"/>
    <w:rsid w:val="00E40CAC"/>
    <w:rsid w:val="00E41C9F"/>
    <w:rsid w:val="00E422EB"/>
    <w:rsid w:val="00E428AE"/>
    <w:rsid w:val="00E42914"/>
    <w:rsid w:val="00E44203"/>
    <w:rsid w:val="00E44686"/>
    <w:rsid w:val="00E458AC"/>
    <w:rsid w:val="00E463A6"/>
    <w:rsid w:val="00E4644A"/>
    <w:rsid w:val="00E46D5C"/>
    <w:rsid w:val="00E46DBB"/>
    <w:rsid w:val="00E46E77"/>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3144"/>
    <w:rsid w:val="00E631E9"/>
    <w:rsid w:val="00E640C4"/>
    <w:rsid w:val="00E647C9"/>
    <w:rsid w:val="00E64EE8"/>
    <w:rsid w:val="00E6555F"/>
    <w:rsid w:val="00E65B00"/>
    <w:rsid w:val="00E65E33"/>
    <w:rsid w:val="00E65E7B"/>
    <w:rsid w:val="00E660F7"/>
    <w:rsid w:val="00E6613F"/>
    <w:rsid w:val="00E665B9"/>
    <w:rsid w:val="00E6734D"/>
    <w:rsid w:val="00E67A20"/>
    <w:rsid w:val="00E70173"/>
    <w:rsid w:val="00E70766"/>
    <w:rsid w:val="00E71C7F"/>
    <w:rsid w:val="00E71E86"/>
    <w:rsid w:val="00E7271F"/>
    <w:rsid w:val="00E72AA6"/>
    <w:rsid w:val="00E74A36"/>
    <w:rsid w:val="00E75129"/>
    <w:rsid w:val="00E75869"/>
    <w:rsid w:val="00E758A9"/>
    <w:rsid w:val="00E75A73"/>
    <w:rsid w:val="00E766A8"/>
    <w:rsid w:val="00E767D9"/>
    <w:rsid w:val="00E769BA"/>
    <w:rsid w:val="00E7712F"/>
    <w:rsid w:val="00E80EEA"/>
    <w:rsid w:val="00E814AB"/>
    <w:rsid w:val="00E818FC"/>
    <w:rsid w:val="00E81C98"/>
    <w:rsid w:val="00E82002"/>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D21"/>
    <w:rsid w:val="00E956BD"/>
    <w:rsid w:val="00E95A30"/>
    <w:rsid w:val="00E96013"/>
    <w:rsid w:val="00E96CE5"/>
    <w:rsid w:val="00E97D33"/>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71A0"/>
    <w:rsid w:val="00ED1B5C"/>
    <w:rsid w:val="00ED22D1"/>
    <w:rsid w:val="00ED2B89"/>
    <w:rsid w:val="00ED2BB8"/>
    <w:rsid w:val="00ED30F1"/>
    <w:rsid w:val="00ED369F"/>
    <w:rsid w:val="00ED394A"/>
    <w:rsid w:val="00ED394C"/>
    <w:rsid w:val="00ED3E5D"/>
    <w:rsid w:val="00ED4037"/>
    <w:rsid w:val="00ED414A"/>
    <w:rsid w:val="00ED5239"/>
    <w:rsid w:val="00ED564F"/>
    <w:rsid w:val="00ED6E25"/>
    <w:rsid w:val="00ED788D"/>
    <w:rsid w:val="00ED7D19"/>
    <w:rsid w:val="00EE1331"/>
    <w:rsid w:val="00EE2EE7"/>
    <w:rsid w:val="00EE521A"/>
    <w:rsid w:val="00EE583B"/>
    <w:rsid w:val="00EE5C44"/>
    <w:rsid w:val="00EF15BA"/>
    <w:rsid w:val="00EF17B0"/>
    <w:rsid w:val="00EF1917"/>
    <w:rsid w:val="00EF2F6C"/>
    <w:rsid w:val="00EF2FFE"/>
    <w:rsid w:val="00EF3503"/>
    <w:rsid w:val="00EF3C7F"/>
    <w:rsid w:val="00EF3F46"/>
    <w:rsid w:val="00EF4D37"/>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3159"/>
    <w:rsid w:val="00F36E99"/>
    <w:rsid w:val="00F371F1"/>
    <w:rsid w:val="00F375F6"/>
    <w:rsid w:val="00F4107A"/>
    <w:rsid w:val="00F4181A"/>
    <w:rsid w:val="00F42483"/>
    <w:rsid w:val="00F429D8"/>
    <w:rsid w:val="00F431A8"/>
    <w:rsid w:val="00F439E6"/>
    <w:rsid w:val="00F43BD3"/>
    <w:rsid w:val="00F44BCB"/>
    <w:rsid w:val="00F4524B"/>
    <w:rsid w:val="00F4587E"/>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28C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0A0E"/>
    <w:rsid w:val="00FB22AD"/>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141B"/>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ED408E"/>
  <w15:docId w15:val="{E283C261-1F16-40B1-B642-86B04C821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uiPriority w:val="99"/>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NagwekZnak">
    <w:name w:val="Nagłówek Znak"/>
    <w:basedOn w:val="Domylnaczcionkaakapitu"/>
    <w:link w:val="Nagwek"/>
    <w:uiPriority w:val="99"/>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uiPriority w:val="99"/>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Tekstpodstawowy2Znak">
    <w:name w:val="Tekst podstawowy 2 Znak"/>
    <w:basedOn w:val="Domylnaczcionkaakapitu"/>
    <w:link w:val="Tekstpodstawowy2"/>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2"/>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085@wroclawskaedukacja.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inspektor@coreconsulting.pl" TargetMode="External"/><Relationship Id="rId2" Type="http://schemas.openxmlformats.org/officeDocument/2006/relationships/numbering" Target="numbering.xml"/><Relationship Id="rId16" Type="http://schemas.openxmlformats.org/officeDocument/2006/relationships/hyperlink" Target="mailto:sekretariat.sp085@wroclawskaedukacj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sp085@wroclawskaedukacj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spektor@coreconsulting.p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690DA-59FB-4B02-AB5B-A698468B0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104</TotalTime>
  <Pages>29</Pages>
  <Words>12968</Words>
  <Characters>77809</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Beata Berezowska</dc:creator>
  <cp:lastModifiedBy>Katarzyna Pietuch</cp:lastModifiedBy>
  <cp:revision>8</cp:revision>
  <cp:lastPrinted>2023-10-27T04:44:00Z</cp:lastPrinted>
  <dcterms:created xsi:type="dcterms:W3CDTF">2023-10-27T04:11:00Z</dcterms:created>
  <dcterms:modified xsi:type="dcterms:W3CDTF">2025-12-15T20:04:00Z</dcterms:modified>
</cp:coreProperties>
</file>